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F2A" w:rsidRPr="00881D8C" w:rsidRDefault="00362F2A" w:rsidP="00C35AF9">
      <w:pPr>
        <w:jc w:val="center"/>
        <w:rPr>
          <w:b/>
          <w:bCs/>
          <w:sz w:val="22"/>
          <w:u w:val="single"/>
        </w:rPr>
      </w:pPr>
      <w:r w:rsidRPr="00881D8C">
        <w:rPr>
          <w:b/>
          <w:bCs/>
          <w:sz w:val="22"/>
          <w:u w:val="single"/>
        </w:rPr>
        <w:t xml:space="preserve">EU, SORUDEV, BRACED Partners </w:t>
      </w:r>
      <w:r w:rsidR="00CC646E">
        <w:rPr>
          <w:b/>
          <w:bCs/>
          <w:sz w:val="22"/>
          <w:u w:val="single"/>
        </w:rPr>
        <w:t xml:space="preserve">Yield </w:t>
      </w:r>
      <w:r w:rsidRPr="00881D8C">
        <w:rPr>
          <w:b/>
          <w:bCs/>
          <w:sz w:val="22"/>
          <w:u w:val="single"/>
        </w:rPr>
        <w:t>Data Collection</w:t>
      </w:r>
      <w:bookmarkStart w:id="0" w:name="_GoBack"/>
      <w:bookmarkEnd w:id="0"/>
      <w:r w:rsidRPr="00881D8C">
        <w:rPr>
          <w:b/>
          <w:bCs/>
          <w:sz w:val="22"/>
          <w:u w:val="single"/>
        </w:rPr>
        <w:t xml:space="preserve"> Format –</w:t>
      </w:r>
      <w:r w:rsidR="00CC646E">
        <w:rPr>
          <w:b/>
          <w:bCs/>
          <w:sz w:val="22"/>
          <w:u w:val="single"/>
        </w:rPr>
        <w:t xml:space="preserve"> </w:t>
      </w:r>
      <w:r w:rsidRPr="00881D8C">
        <w:rPr>
          <w:b/>
          <w:bCs/>
          <w:sz w:val="22"/>
          <w:u w:val="single"/>
        </w:rPr>
        <w:t>Farmer</w:t>
      </w:r>
      <w:r w:rsidR="00CC646E">
        <w:rPr>
          <w:b/>
          <w:bCs/>
          <w:sz w:val="22"/>
          <w:u w:val="single"/>
        </w:rPr>
        <w:t>s</w:t>
      </w:r>
      <w:r w:rsidRPr="00881D8C">
        <w:rPr>
          <w:b/>
          <w:bCs/>
          <w:sz w:val="22"/>
          <w:u w:val="single"/>
        </w:rPr>
        <w:t xml:space="preserve"> Level</w:t>
      </w:r>
      <w:r w:rsidR="00C35AF9">
        <w:rPr>
          <w:b/>
          <w:bCs/>
          <w:sz w:val="22"/>
          <w:u w:val="single"/>
        </w:rPr>
        <w:t xml:space="preserve"> (2016)</w:t>
      </w:r>
    </w:p>
    <w:p w:rsidR="008B67C3" w:rsidRPr="00881D8C" w:rsidRDefault="00362F2A" w:rsidP="00CC646E">
      <w:pPr>
        <w:pStyle w:val="ListParagraph"/>
        <w:numPr>
          <w:ilvl w:val="0"/>
          <w:numId w:val="1"/>
        </w:numPr>
        <w:rPr>
          <w:sz w:val="22"/>
        </w:rPr>
      </w:pPr>
      <w:r w:rsidRPr="00881D8C">
        <w:rPr>
          <w:sz w:val="22"/>
        </w:rPr>
        <w:t xml:space="preserve">Name of Assessor, ____________________; </w:t>
      </w:r>
      <w:r w:rsidR="008B67C3" w:rsidRPr="00881D8C">
        <w:rPr>
          <w:sz w:val="22"/>
        </w:rPr>
        <w:t>Date of Assessment ___</w:t>
      </w:r>
      <w:r w:rsidR="00831B2C">
        <w:rPr>
          <w:sz w:val="22"/>
        </w:rPr>
        <w:t>/</w:t>
      </w:r>
      <w:r w:rsidR="008B67C3" w:rsidRPr="00881D8C">
        <w:rPr>
          <w:sz w:val="22"/>
        </w:rPr>
        <w:t>___</w:t>
      </w:r>
      <w:r w:rsidR="00831B2C">
        <w:rPr>
          <w:sz w:val="22"/>
        </w:rPr>
        <w:t>/</w:t>
      </w:r>
      <w:r w:rsidR="008B67C3" w:rsidRPr="00881D8C">
        <w:rPr>
          <w:sz w:val="22"/>
        </w:rPr>
        <w:t>____</w:t>
      </w:r>
      <w:r w:rsidR="007008D5">
        <w:rPr>
          <w:sz w:val="22"/>
        </w:rPr>
        <w:t>_</w:t>
      </w:r>
    </w:p>
    <w:p w:rsidR="0022317E" w:rsidRPr="00881D8C" w:rsidRDefault="008B67C3" w:rsidP="00C033CD">
      <w:pPr>
        <w:pStyle w:val="ListParagraph"/>
        <w:numPr>
          <w:ilvl w:val="0"/>
          <w:numId w:val="1"/>
        </w:numPr>
        <w:rPr>
          <w:sz w:val="22"/>
        </w:rPr>
      </w:pPr>
      <w:r w:rsidRPr="00881D8C">
        <w:rPr>
          <w:sz w:val="22"/>
        </w:rPr>
        <w:t>County _________</w:t>
      </w:r>
      <w:r w:rsidR="00B92B02">
        <w:rPr>
          <w:sz w:val="22"/>
        </w:rPr>
        <w:t>_</w:t>
      </w:r>
      <w:r w:rsidRPr="00881D8C">
        <w:rPr>
          <w:sz w:val="22"/>
        </w:rPr>
        <w:t xml:space="preserve">__, </w:t>
      </w:r>
      <w:proofErr w:type="spellStart"/>
      <w:r w:rsidRPr="00881D8C">
        <w:rPr>
          <w:sz w:val="22"/>
        </w:rPr>
        <w:t>Payam</w:t>
      </w:r>
      <w:proofErr w:type="spellEnd"/>
      <w:r w:rsidRPr="00881D8C">
        <w:rPr>
          <w:sz w:val="22"/>
        </w:rPr>
        <w:t xml:space="preserve"> ____________, </w:t>
      </w:r>
      <w:proofErr w:type="spellStart"/>
      <w:r w:rsidRPr="00881D8C">
        <w:rPr>
          <w:sz w:val="22"/>
        </w:rPr>
        <w:t>Boma</w:t>
      </w:r>
      <w:proofErr w:type="spellEnd"/>
      <w:r w:rsidRPr="00881D8C">
        <w:rPr>
          <w:sz w:val="22"/>
        </w:rPr>
        <w:t xml:space="preserve"> ___</w:t>
      </w:r>
      <w:r w:rsidR="00B92B02">
        <w:rPr>
          <w:sz w:val="22"/>
        </w:rPr>
        <w:t>_</w:t>
      </w:r>
      <w:r w:rsidRPr="00881D8C">
        <w:rPr>
          <w:sz w:val="22"/>
        </w:rPr>
        <w:t>_______, Village __________</w:t>
      </w:r>
    </w:p>
    <w:p w:rsidR="008B67C3" w:rsidRPr="00334860" w:rsidRDefault="008B67C3" w:rsidP="00FE3A50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881D8C">
        <w:rPr>
          <w:sz w:val="22"/>
        </w:rPr>
        <w:t>Name of Farmer _____________</w:t>
      </w:r>
      <w:r w:rsidR="00DA44D1">
        <w:rPr>
          <w:sz w:val="22"/>
        </w:rPr>
        <w:t>___</w:t>
      </w:r>
      <w:r w:rsidRPr="00881D8C">
        <w:rPr>
          <w:sz w:val="22"/>
        </w:rPr>
        <w:t xml:space="preserve">__, </w:t>
      </w:r>
      <w:r w:rsidR="00831D5F" w:rsidRPr="00881D8C">
        <w:rPr>
          <w:sz w:val="22"/>
        </w:rPr>
        <w:t>Family size _</w:t>
      </w:r>
      <w:r w:rsidR="00FE3A50">
        <w:rPr>
          <w:sz w:val="22"/>
        </w:rPr>
        <w:t>__</w:t>
      </w:r>
      <w:r w:rsidR="00831D5F" w:rsidRPr="00881D8C">
        <w:rPr>
          <w:sz w:val="22"/>
        </w:rPr>
        <w:t xml:space="preserve">__, </w:t>
      </w:r>
      <w:r w:rsidRPr="00881D8C">
        <w:rPr>
          <w:sz w:val="22"/>
        </w:rPr>
        <w:t>Gender _</w:t>
      </w:r>
      <w:r w:rsidR="00FE3A50">
        <w:rPr>
          <w:sz w:val="22"/>
        </w:rPr>
        <w:t>__</w:t>
      </w:r>
      <w:r w:rsidR="00B92B02">
        <w:rPr>
          <w:sz w:val="22"/>
        </w:rPr>
        <w:t>_</w:t>
      </w:r>
      <w:r w:rsidR="00FE3A50">
        <w:rPr>
          <w:sz w:val="22"/>
        </w:rPr>
        <w:t>, Age ____</w:t>
      </w:r>
    </w:p>
    <w:p w:rsidR="005D0A60" w:rsidRPr="00881D8C" w:rsidRDefault="005D0A60" w:rsidP="00831D5F">
      <w:pPr>
        <w:pStyle w:val="ListParagraph"/>
        <w:numPr>
          <w:ilvl w:val="0"/>
          <w:numId w:val="1"/>
        </w:numPr>
        <w:rPr>
          <w:sz w:val="22"/>
        </w:rPr>
      </w:pPr>
      <w:r w:rsidRPr="00881D8C">
        <w:rPr>
          <w:sz w:val="22"/>
        </w:rPr>
        <w:t xml:space="preserve">GPS Coordinate: </w:t>
      </w:r>
      <w:proofErr w:type="spellStart"/>
      <w:r w:rsidRPr="00881D8C">
        <w:rPr>
          <w:sz w:val="22"/>
        </w:rPr>
        <w:t>Lat</w:t>
      </w:r>
      <w:proofErr w:type="spellEnd"/>
      <w:r w:rsidRPr="00881D8C">
        <w:rPr>
          <w:sz w:val="22"/>
        </w:rPr>
        <w:t xml:space="preserve"> N___</w:t>
      </w:r>
      <w:r w:rsidR="0030457B">
        <w:rPr>
          <w:sz w:val="22"/>
        </w:rPr>
        <w:t>___</w:t>
      </w:r>
      <w:r w:rsidRPr="00881D8C">
        <w:rPr>
          <w:sz w:val="22"/>
        </w:rPr>
        <w:t>__, Long E</w:t>
      </w:r>
      <w:r w:rsidR="00C033CD" w:rsidRPr="00881D8C">
        <w:rPr>
          <w:sz w:val="22"/>
        </w:rPr>
        <w:t>__</w:t>
      </w:r>
      <w:r w:rsidRPr="00881D8C">
        <w:rPr>
          <w:sz w:val="22"/>
        </w:rPr>
        <w:t>_</w:t>
      </w:r>
      <w:r w:rsidR="0030457B">
        <w:rPr>
          <w:sz w:val="22"/>
        </w:rPr>
        <w:t>___</w:t>
      </w:r>
      <w:r w:rsidRPr="00881D8C">
        <w:rPr>
          <w:sz w:val="22"/>
        </w:rPr>
        <w:t>____</w:t>
      </w:r>
    </w:p>
    <w:p w:rsidR="007B257B" w:rsidRDefault="00564465" w:rsidP="00564465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Total L</w:t>
      </w:r>
      <w:r w:rsidR="00C72C28">
        <w:rPr>
          <w:sz w:val="22"/>
        </w:rPr>
        <w:t xml:space="preserve">and </w:t>
      </w:r>
      <w:r>
        <w:rPr>
          <w:sz w:val="22"/>
        </w:rPr>
        <w:t>H</w:t>
      </w:r>
      <w:r w:rsidR="00334860">
        <w:rPr>
          <w:sz w:val="22"/>
        </w:rPr>
        <w:t>olding</w:t>
      </w:r>
      <w:r w:rsidR="005D0A60" w:rsidRPr="00881D8C">
        <w:rPr>
          <w:sz w:val="22"/>
        </w:rPr>
        <w:t xml:space="preserve"> </w:t>
      </w:r>
      <w:r>
        <w:rPr>
          <w:sz w:val="22"/>
        </w:rPr>
        <w:t>S</w:t>
      </w:r>
      <w:r w:rsidR="00C72C28">
        <w:rPr>
          <w:sz w:val="22"/>
        </w:rPr>
        <w:t xml:space="preserve">ize </w:t>
      </w:r>
      <w:r w:rsidR="005D0A60" w:rsidRPr="00881D8C">
        <w:rPr>
          <w:sz w:val="22"/>
        </w:rPr>
        <w:t>(</w:t>
      </w:r>
      <w:r w:rsidR="00ED7C2D">
        <w:rPr>
          <w:sz w:val="22"/>
        </w:rPr>
        <w:t>hectare</w:t>
      </w:r>
      <w:r w:rsidR="005D0A60" w:rsidRPr="00881D8C">
        <w:rPr>
          <w:sz w:val="22"/>
        </w:rPr>
        <w:t>) __</w:t>
      </w:r>
      <w:r w:rsidR="0030457B">
        <w:rPr>
          <w:sz w:val="22"/>
        </w:rPr>
        <w:t>_</w:t>
      </w:r>
      <w:r w:rsidR="002B2538">
        <w:rPr>
          <w:sz w:val="22"/>
        </w:rPr>
        <w:t>_</w:t>
      </w:r>
      <w:r w:rsidR="0030457B">
        <w:rPr>
          <w:sz w:val="22"/>
        </w:rPr>
        <w:t>_</w:t>
      </w:r>
      <w:r w:rsidR="005D0A60" w:rsidRPr="00881D8C">
        <w:rPr>
          <w:sz w:val="22"/>
        </w:rPr>
        <w:t xml:space="preserve">_, </w:t>
      </w:r>
    </w:p>
    <w:p w:rsidR="008B67C3" w:rsidRPr="007B257B" w:rsidRDefault="00C033CD" w:rsidP="00A4103F">
      <w:pPr>
        <w:pStyle w:val="ListParagraph"/>
        <w:numPr>
          <w:ilvl w:val="0"/>
          <w:numId w:val="1"/>
        </w:numPr>
        <w:rPr>
          <w:sz w:val="22"/>
        </w:rPr>
      </w:pPr>
      <w:r w:rsidRPr="007B257B">
        <w:rPr>
          <w:sz w:val="22"/>
        </w:rPr>
        <w:t xml:space="preserve">Total </w:t>
      </w:r>
      <w:r w:rsidR="00564465">
        <w:rPr>
          <w:sz w:val="22"/>
        </w:rPr>
        <w:t>Planted A</w:t>
      </w:r>
      <w:r w:rsidR="005D0A60" w:rsidRPr="007B257B">
        <w:rPr>
          <w:sz w:val="22"/>
        </w:rPr>
        <w:t>rea (</w:t>
      </w:r>
      <w:r w:rsidR="00ED7C2D" w:rsidRPr="007B257B">
        <w:rPr>
          <w:sz w:val="22"/>
        </w:rPr>
        <w:t>hectare</w:t>
      </w:r>
      <w:r w:rsidR="005D0A60" w:rsidRPr="007B257B">
        <w:rPr>
          <w:sz w:val="22"/>
        </w:rPr>
        <w:t>) __</w:t>
      </w:r>
      <w:r w:rsidR="00C35AF9" w:rsidRPr="007B257B">
        <w:rPr>
          <w:sz w:val="22"/>
        </w:rPr>
        <w:t>__</w:t>
      </w:r>
      <w:r w:rsidR="002B2538" w:rsidRPr="007B257B">
        <w:rPr>
          <w:sz w:val="22"/>
        </w:rPr>
        <w:t>_</w:t>
      </w:r>
      <w:r w:rsidR="007008D5" w:rsidRPr="007B257B">
        <w:rPr>
          <w:sz w:val="22"/>
        </w:rPr>
        <w:t>_</w:t>
      </w:r>
      <w:r w:rsidR="00A4103F">
        <w:rPr>
          <w:sz w:val="22"/>
        </w:rPr>
        <w:t>:</w:t>
      </w:r>
      <w:r w:rsidR="007B257B" w:rsidRPr="007B257B">
        <w:rPr>
          <w:sz w:val="22"/>
        </w:rPr>
        <w:t xml:space="preserve"> </w:t>
      </w:r>
      <w:r w:rsidR="007B257B">
        <w:rPr>
          <w:sz w:val="22"/>
        </w:rPr>
        <w:t xml:space="preserve">a) </w:t>
      </w:r>
      <w:r w:rsidRPr="007B257B">
        <w:rPr>
          <w:sz w:val="22"/>
        </w:rPr>
        <w:t>Pure stand (</w:t>
      </w:r>
      <w:r w:rsidR="00ED7C2D" w:rsidRPr="007B257B">
        <w:rPr>
          <w:sz w:val="22"/>
        </w:rPr>
        <w:t>ha</w:t>
      </w:r>
      <w:r w:rsidRPr="007B257B">
        <w:rPr>
          <w:sz w:val="22"/>
        </w:rPr>
        <w:t>)_</w:t>
      </w:r>
      <w:r w:rsidR="00C35AF9" w:rsidRPr="007B257B">
        <w:rPr>
          <w:sz w:val="22"/>
        </w:rPr>
        <w:t>___</w:t>
      </w:r>
      <w:r w:rsidRPr="007B257B">
        <w:rPr>
          <w:sz w:val="22"/>
        </w:rPr>
        <w:t>_</w:t>
      </w:r>
      <w:r w:rsidR="00C35AF9" w:rsidRPr="007B257B">
        <w:rPr>
          <w:sz w:val="22"/>
        </w:rPr>
        <w:t>__</w:t>
      </w:r>
      <w:r w:rsidRPr="007B257B">
        <w:rPr>
          <w:sz w:val="22"/>
        </w:rPr>
        <w:t xml:space="preserve">_, </w:t>
      </w:r>
      <w:r w:rsidR="0030457B" w:rsidRPr="007B257B">
        <w:rPr>
          <w:sz w:val="22"/>
        </w:rPr>
        <w:t xml:space="preserve">  </w:t>
      </w:r>
      <w:r w:rsidR="00C35AF9" w:rsidRPr="007B257B">
        <w:rPr>
          <w:sz w:val="22"/>
        </w:rPr>
        <w:t xml:space="preserve">b) </w:t>
      </w:r>
      <w:r w:rsidRPr="007B257B">
        <w:rPr>
          <w:sz w:val="22"/>
        </w:rPr>
        <w:t>Mixed crops (</w:t>
      </w:r>
      <w:r w:rsidR="00ED7C2D" w:rsidRPr="007B257B">
        <w:rPr>
          <w:sz w:val="22"/>
        </w:rPr>
        <w:t>ha</w:t>
      </w:r>
      <w:r w:rsidRPr="007B257B">
        <w:rPr>
          <w:sz w:val="22"/>
        </w:rPr>
        <w:t>) _</w:t>
      </w:r>
      <w:r w:rsidR="00C35AF9" w:rsidRPr="007B257B">
        <w:rPr>
          <w:sz w:val="22"/>
        </w:rPr>
        <w:t>_____</w:t>
      </w:r>
      <w:r w:rsidRPr="007B257B">
        <w:rPr>
          <w:sz w:val="22"/>
        </w:rPr>
        <w:t>_</w:t>
      </w:r>
      <w:r w:rsidR="005D0A60" w:rsidRPr="007B257B">
        <w:rPr>
          <w:sz w:val="22"/>
        </w:rPr>
        <w:t xml:space="preserve"> </w:t>
      </w:r>
    </w:p>
    <w:p w:rsidR="00831D5F" w:rsidRPr="003A2ACD" w:rsidRDefault="00831D5F" w:rsidP="003A2ACD">
      <w:pPr>
        <w:pStyle w:val="NoSpacing"/>
        <w:numPr>
          <w:ilvl w:val="0"/>
          <w:numId w:val="1"/>
        </w:numPr>
        <w:rPr>
          <w:sz w:val="22"/>
        </w:rPr>
      </w:pPr>
      <w:r w:rsidRPr="003A2ACD">
        <w:rPr>
          <w:sz w:val="22"/>
        </w:rPr>
        <w:t xml:space="preserve">Mixed/intercrops and proportions of </w:t>
      </w:r>
      <w:r w:rsidR="00671AD4" w:rsidRPr="00FE3A50">
        <w:rPr>
          <w:i/>
          <w:iCs/>
          <w:sz w:val="22"/>
        </w:rPr>
        <w:t>M</w:t>
      </w:r>
      <w:r w:rsidR="00C35AF9" w:rsidRPr="00FE3A50">
        <w:rPr>
          <w:i/>
          <w:iCs/>
          <w:sz w:val="22"/>
        </w:rPr>
        <w:t>ajor</w:t>
      </w:r>
      <w:r w:rsidR="00671AD4" w:rsidRPr="003A2ACD">
        <w:rPr>
          <w:sz w:val="22"/>
        </w:rPr>
        <w:t xml:space="preserve"> and </w:t>
      </w:r>
      <w:r w:rsidR="00671AD4" w:rsidRPr="00FE3A50">
        <w:rPr>
          <w:i/>
          <w:iCs/>
          <w:sz w:val="22"/>
        </w:rPr>
        <w:t>M</w:t>
      </w:r>
      <w:r w:rsidRPr="00FE3A50">
        <w:rPr>
          <w:i/>
          <w:iCs/>
          <w:sz w:val="22"/>
        </w:rPr>
        <w:t>inor</w:t>
      </w:r>
      <w:r w:rsidRPr="003A2ACD">
        <w:rPr>
          <w:sz w:val="22"/>
        </w:rPr>
        <w:t xml:space="preserve"> crops in %</w:t>
      </w:r>
      <w:r w:rsidR="0049340A" w:rsidRPr="003A2ACD">
        <w:rPr>
          <w:sz w:val="22"/>
        </w:rPr>
        <w:t xml:space="preserve"> (</w:t>
      </w:r>
      <w:r w:rsidR="00671AD4" w:rsidRPr="003A2ACD">
        <w:rPr>
          <w:sz w:val="22"/>
        </w:rPr>
        <w:t>T</w:t>
      </w:r>
      <w:r w:rsidR="0049340A" w:rsidRPr="003A2ACD">
        <w:rPr>
          <w:i/>
          <w:iCs/>
          <w:sz w:val="22"/>
        </w:rPr>
        <w:t>otal should be 100%)</w:t>
      </w:r>
    </w:p>
    <w:tbl>
      <w:tblPr>
        <w:tblStyle w:val="TableGrid"/>
        <w:tblW w:w="10458" w:type="dxa"/>
        <w:tblLayout w:type="fixed"/>
        <w:tblLook w:val="04A0" w:firstRow="1" w:lastRow="0" w:firstColumn="1" w:lastColumn="0" w:noHBand="0" w:noVBand="1"/>
      </w:tblPr>
      <w:tblGrid>
        <w:gridCol w:w="1908"/>
        <w:gridCol w:w="630"/>
        <w:gridCol w:w="1530"/>
        <w:gridCol w:w="1440"/>
        <w:gridCol w:w="900"/>
        <w:gridCol w:w="810"/>
        <w:gridCol w:w="990"/>
        <w:gridCol w:w="540"/>
        <w:gridCol w:w="1710"/>
      </w:tblGrid>
      <w:tr w:rsidR="001A0DD6" w:rsidRPr="00FF3E87" w:rsidTr="00435F48">
        <w:tc>
          <w:tcPr>
            <w:tcW w:w="1908" w:type="dxa"/>
            <w:vMerge w:val="restart"/>
          </w:tcPr>
          <w:p w:rsidR="001A0DD6" w:rsidRPr="00FF3E87" w:rsidRDefault="001A0DD6" w:rsidP="006C6D21">
            <w:pPr>
              <w:rPr>
                <w:sz w:val="20"/>
                <w:szCs w:val="20"/>
              </w:rPr>
            </w:pPr>
            <w:r w:rsidRPr="00FF3E87">
              <w:rPr>
                <w:sz w:val="20"/>
                <w:szCs w:val="20"/>
              </w:rPr>
              <w:t>Mixed/ intercrops</w:t>
            </w:r>
          </w:p>
        </w:tc>
        <w:tc>
          <w:tcPr>
            <w:tcW w:w="630" w:type="dxa"/>
            <w:vMerge w:val="restart"/>
          </w:tcPr>
          <w:p w:rsidR="001A0DD6" w:rsidRPr="00FF3E87" w:rsidRDefault="001A0DD6" w:rsidP="006C6D21">
            <w:pPr>
              <w:rPr>
                <w:sz w:val="20"/>
                <w:szCs w:val="20"/>
              </w:rPr>
            </w:pPr>
            <w:r w:rsidRPr="00FF3E87">
              <w:rPr>
                <w:sz w:val="20"/>
                <w:szCs w:val="20"/>
              </w:rPr>
              <w:t>Area (ha)</w:t>
            </w:r>
          </w:p>
        </w:tc>
        <w:tc>
          <w:tcPr>
            <w:tcW w:w="2970" w:type="dxa"/>
            <w:gridSpan w:val="2"/>
          </w:tcPr>
          <w:p w:rsidR="001A0DD6" w:rsidRPr="00FF3E87" w:rsidRDefault="001A0DD6" w:rsidP="006C6D21">
            <w:pPr>
              <w:jc w:val="center"/>
              <w:rPr>
                <w:sz w:val="20"/>
                <w:szCs w:val="20"/>
              </w:rPr>
            </w:pPr>
            <w:r w:rsidRPr="00FF3E87">
              <w:rPr>
                <w:sz w:val="20"/>
                <w:szCs w:val="20"/>
              </w:rPr>
              <w:t>Proportion (%)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</w:tcPr>
          <w:p w:rsidR="001A0DD6" w:rsidRPr="00FF3E87" w:rsidRDefault="001A0DD6" w:rsidP="006C6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Planted a</w:t>
            </w:r>
            <w:r w:rsidRPr="00FF3E87">
              <w:rPr>
                <w:sz w:val="20"/>
                <w:szCs w:val="20"/>
              </w:rPr>
              <w:t>rea (ha)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DD6" w:rsidRDefault="001A0DD6" w:rsidP="00953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Area of pure stand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DD6" w:rsidRDefault="001A0DD6" w:rsidP="006C6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area = pure + mixed (ha)</w:t>
            </w:r>
          </w:p>
        </w:tc>
      </w:tr>
      <w:tr w:rsidR="001A0DD6" w:rsidRPr="00FF3E87" w:rsidTr="00435F48">
        <w:tc>
          <w:tcPr>
            <w:tcW w:w="1908" w:type="dxa"/>
            <w:vMerge/>
          </w:tcPr>
          <w:p w:rsidR="001A0DD6" w:rsidRPr="00FF3E87" w:rsidRDefault="001A0DD6" w:rsidP="006C6D21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  <w:vMerge/>
          </w:tcPr>
          <w:p w:rsidR="001A0DD6" w:rsidRPr="00FF3E87" w:rsidRDefault="001A0DD6" w:rsidP="006C6D21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A0DD6" w:rsidRPr="006B14F3" w:rsidRDefault="001A0DD6" w:rsidP="0069317A">
            <w:pPr>
              <w:jc w:val="center"/>
              <w:rPr>
                <w:i/>
                <w:iCs/>
                <w:sz w:val="20"/>
                <w:szCs w:val="20"/>
              </w:rPr>
            </w:pPr>
            <w:r w:rsidRPr="006B14F3">
              <w:rPr>
                <w:i/>
                <w:iCs/>
                <w:sz w:val="20"/>
                <w:szCs w:val="20"/>
              </w:rPr>
              <w:t>Crop-1 (%)</w:t>
            </w:r>
          </w:p>
        </w:tc>
        <w:tc>
          <w:tcPr>
            <w:tcW w:w="1440" w:type="dxa"/>
          </w:tcPr>
          <w:p w:rsidR="001A0DD6" w:rsidRPr="006B14F3" w:rsidRDefault="001A0DD6" w:rsidP="0069317A">
            <w:pPr>
              <w:jc w:val="center"/>
              <w:rPr>
                <w:i/>
                <w:iCs/>
                <w:sz w:val="20"/>
                <w:szCs w:val="20"/>
              </w:rPr>
            </w:pPr>
            <w:r w:rsidRPr="006B14F3">
              <w:rPr>
                <w:i/>
                <w:iCs/>
                <w:sz w:val="20"/>
                <w:szCs w:val="20"/>
              </w:rPr>
              <w:t>Crop-2 (%)</w:t>
            </w:r>
          </w:p>
        </w:tc>
        <w:tc>
          <w:tcPr>
            <w:tcW w:w="900" w:type="dxa"/>
          </w:tcPr>
          <w:p w:rsidR="001A0DD6" w:rsidRPr="006B14F3" w:rsidRDefault="001A0DD6" w:rsidP="0069317A">
            <w:pPr>
              <w:jc w:val="center"/>
              <w:rPr>
                <w:i/>
                <w:iCs/>
                <w:sz w:val="20"/>
                <w:szCs w:val="20"/>
              </w:rPr>
            </w:pPr>
            <w:r w:rsidRPr="006B14F3">
              <w:rPr>
                <w:i/>
                <w:iCs/>
                <w:sz w:val="20"/>
                <w:szCs w:val="20"/>
              </w:rPr>
              <w:t>Crop-1`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1A0DD6" w:rsidRPr="006B14F3" w:rsidRDefault="001A0DD6" w:rsidP="0069317A">
            <w:pPr>
              <w:jc w:val="center"/>
              <w:rPr>
                <w:i/>
                <w:iCs/>
                <w:sz w:val="20"/>
                <w:szCs w:val="20"/>
              </w:rPr>
            </w:pPr>
            <w:r w:rsidRPr="006B14F3">
              <w:rPr>
                <w:i/>
                <w:iCs/>
                <w:sz w:val="20"/>
                <w:szCs w:val="20"/>
              </w:rPr>
              <w:t>Crop-2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DD6" w:rsidRPr="006B14F3" w:rsidRDefault="001A0DD6" w:rsidP="0069317A">
            <w:pPr>
              <w:jc w:val="center"/>
              <w:rPr>
                <w:i/>
                <w:iCs/>
                <w:sz w:val="20"/>
                <w:szCs w:val="20"/>
              </w:rPr>
            </w:pPr>
            <w:r w:rsidRPr="006B14F3">
              <w:rPr>
                <w:i/>
                <w:iCs/>
                <w:sz w:val="20"/>
                <w:szCs w:val="20"/>
              </w:rPr>
              <w:t>Crop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DD6" w:rsidRPr="006B14F3" w:rsidRDefault="001A0DD6" w:rsidP="0069317A">
            <w:pPr>
              <w:jc w:val="center"/>
              <w:rPr>
                <w:i/>
                <w:iCs/>
                <w:sz w:val="20"/>
                <w:szCs w:val="20"/>
              </w:rPr>
            </w:pPr>
            <w:r w:rsidRPr="006B14F3">
              <w:rPr>
                <w:i/>
                <w:iCs/>
                <w:sz w:val="20"/>
                <w:szCs w:val="20"/>
              </w:rPr>
              <w:t>ha</w:t>
            </w: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DD6" w:rsidRPr="00FF3E87" w:rsidRDefault="001A0DD6" w:rsidP="006C6D21">
            <w:pPr>
              <w:rPr>
                <w:sz w:val="20"/>
                <w:szCs w:val="20"/>
              </w:rPr>
            </w:pPr>
          </w:p>
        </w:tc>
      </w:tr>
      <w:tr w:rsidR="00B254C2" w:rsidRPr="00FF3E87" w:rsidTr="00435F48">
        <w:tc>
          <w:tcPr>
            <w:tcW w:w="1908" w:type="dxa"/>
          </w:tcPr>
          <w:p w:rsidR="00B254C2" w:rsidRPr="00FF3E87" w:rsidRDefault="00B254C2" w:rsidP="006C6D21">
            <w:pPr>
              <w:ind w:right="-288"/>
              <w:rPr>
                <w:sz w:val="20"/>
                <w:szCs w:val="20"/>
              </w:rPr>
            </w:pPr>
            <w:r w:rsidRPr="00FF3E87">
              <w:rPr>
                <w:sz w:val="20"/>
                <w:szCs w:val="20"/>
              </w:rPr>
              <w:t xml:space="preserve">Sorghum vs </w:t>
            </w:r>
            <w:proofErr w:type="spellStart"/>
            <w:r w:rsidRPr="00FF3E87">
              <w:rPr>
                <w:sz w:val="20"/>
                <w:szCs w:val="20"/>
              </w:rPr>
              <w:t>Gnuts</w:t>
            </w:r>
            <w:proofErr w:type="spellEnd"/>
          </w:p>
        </w:tc>
        <w:tc>
          <w:tcPr>
            <w:tcW w:w="630" w:type="dxa"/>
          </w:tcPr>
          <w:p w:rsidR="00B254C2" w:rsidRPr="00435F48" w:rsidRDefault="00B254C2" w:rsidP="006C6D21">
            <w:pPr>
              <w:rPr>
                <w:sz w:val="20"/>
                <w:szCs w:val="20"/>
                <w:highlight w:val="yellow"/>
              </w:rPr>
            </w:pPr>
            <w:r w:rsidRPr="00435F48">
              <w:rPr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530" w:type="dxa"/>
          </w:tcPr>
          <w:p w:rsidR="00B254C2" w:rsidRPr="00435F48" w:rsidRDefault="00B254C2" w:rsidP="006C6D21">
            <w:pPr>
              <w:rPr>
                <w:sz w:val="20"/>
                <w:szCs w:val="20"/>
                <w:highlight w:val="yellow"/>
              </w:rPr>
            </w:pPr>
            <w:r w:rsidRPr="00435F48">
              <w:rPr>
                <w:sz w:val="20"/>
                <w:szCs w:val="20"/>
                <w:highlight w:val="yellow"/>
              </w:rPr>
              <w:t>Sorghum (60%)</w:t>
            </w:r>
          </w:p>
        </w:tc>
        <w:tc>
          <w:tcPr>
            <w:tcW w:w="1440" w:type="dxa"/>
          </w:tcPr>
          <w:p w:rsidR="00B254C2" w:rsidRPr="00435F48" w:rsidRDefault="00B254C2" w:rsidP="006C6D21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435F48">
              <w:rPr>
                <w:sz w:val="20"/>
                <w:szCs w:val="20"/>
                <w:highlight w:val="yellow"/>
              </w:rPr>
              <w:t>Gnuts</w:t>
            </w:r>
            <w:proofErr w:type="spellEnd"/>
            <w:r w:rsidRPr="00435F48">
              <w:rPr>
                <w:sz w:val="20"/>
                <w:szCs w:val="20"/>
                <w:highlight w:val="yellow"/>
              </w:rPr>
              <w:t xml:space="preserve"> (40%)</w:t>
            </w:r>
          </w:p>
        </w:tc>
        <w:tc>
          <w:tcPr>
            <w:tcW w:w="900" w:type="dxa"/>
          </w:tcPr>
          <w:p w:rsidR="00B254C2" w:rsidRPr="00435F48" w:rsidRDefault="00B254C2" w:rsidP="006C6D21">
            <w:pPr>
              <w:rPr>
                <w:sz w:val="20"/>
                <w:szCs w:val="20"/>
                <w:highlight w:val="yellow"/>
              </w:rPr>
            </w:pPr>
            <w:r w:rsidRPr="00435F48">
              <w:rPr>
                <w:sz w:val="20"/>
                <w:szCs w:val="20"/>
                <w:highlight w:val="yellow"/>
              </w:rPr>
              <w:t>0.6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B254C2" w:rsidRPr="00435F48" w:rsidRDefault="00B254C2" w:rsidP="006C6D21">
            <w:pPr>
              <w:rPr>
                <w:sz w:val="20"/>
                <w:szCs w:val="20"/>
                <w:highlight w:val="yellow"/>
              </w:rPr>
            </w:pPr>
            <w:r w:rsidRPr="00435F48">
              <w:rPr>
                <w:sz w:val="20"/>
                <w:szCs w:val="20"/>
                <w:highlight w:val="yellow"/>
              </w:rPr>
              <w:t>0.4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C2" w:rsidRPr="00FF3E87" w:rsidRDefault="00B254C2" w:rsidP="000C6D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Sorghum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C2" w:rsidRPr="00B254C2" w:rsidRDefault="00B254C2" w:rsidP="00B254C2">
            <w:pPr>
              <w:jc w:val="center"/>
              <w:rPr>
                <w:sz w:val="20"/>
                <w:szCs w:val="20"/>
                <w:highlight w:val="yellow"/>
              </w:rPr>
            </w:pPr>
            <w:r w:rsidRPr="00B254C2">
              <w:rPr>
                <w:sz w:val="20"/>
                <w:szCs w:val="20"/>
                <w:highlight w:val="yellow"/>
              </w:rPr>
              <w:t>0.5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C2" w:rsidRPr="00B254C2" w:rsidRDefault="00A820CD" w:rsidP="00373580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0.6+0.5</w:t>
            </w:r>
            <w:r w:rsidR="00435F48">
              <w:rPr>
                <w:sz w:val="20"/>
                <w:szCs w:val="20"/>
                <w:highlight w:val="yellow"/>
              </w:rPr>
              <w:t xml:space="preserve">+ 0.4 </w:t>
            </w:r>
            <w:r>
              <w:rPr>
                <w:sz w:val="20"/>
                <w:szCs w:val="20"/>
                <w:highlight w:val="yellow"/>
              </w:rPr>
              <w:t>=</w:t>
            </w:r>
            <w:r w:rsidR="00B254C2" w:rsidRPr="00B254C2">
              <w:rPr>
                <w:sz w:val="20"/>
                <w:szCs w:val="20"/>
                <w:highlight w:val="yellow"/>
              </w:rPr>
              <w:t>1.1</w:t>
            </w:r>
          </w:p>
        </w:tc>
      </w:tr>
      <w:tr w:rsidR="00B254C2" w:rsidRPr="00FF3E87" w:rsidTr="00435F48">
        <w:tc>
          <w:tcPr>
            <w:tcW w:w="1908" w:type="dxa"/>
          </w:tcPr>
          <w:p w:rsidR="00B254C2" w:rsidRPr="00FF3E87" w:rsidRDefault="00B254C2" w:rsidP="006C6D21">
            <w:pPr>
              <w:rPr>
                <w:sz w:val="20"/>
                <w:szCs w:val="20"/>
              </w:rPr>
            </w:pPr>
            <w:r w:rsidRPr="00FF3E87">
              <w:rPr>
                <w:sz w:val="20"/>
                <w:szCs w:val="20"/>
              </w:rPr>
              <w:t>Sorghum vs</w:t>
            </w:r>
            <w:r>
              <w:rPr>
                <w:sz w:val="20"/>
                <w:szCs w:val="20"/>
              </w:rPr>
              <w:t xml:space="preserve"> C</w:t>
            </w:r>
            <w:r w:rsidRPr="00FF3E87">
              <w:rPr>
                <w:sz w:val="20"/>
                <w:szCs w:val="20"/>
              </w:rPr>
              <w:t>assava</w:t>
            </w:r>
          </w:p>
        </w:tc>
        <w:tc>
          <w:tcPr>
            <w:tcW w:w="630" w:type="dxa"/>
          </w:tcPr>
          <w:p w:rsidR="00B254C2" w:rsidRPr="00435F48" w:rsidRDefault="00435F48" w:rsidP="006C6D21">
            <w:pPr>
              <w:rPr>
                <w:sz w:val="20"/>
                <w:szCs w:val="20"/>
                <w:highlight w:val="yellow"/>
              </w:rPr>
            </w:pPr>
            <w:r w:rsidRPr="00435F48">
              <w:rPr>
                <w:sz w:val="20"/>
                <w:szCs w:val="20"/>
                <w:highlight w:val="yellow"/>
              </w:rPr>
              <w:t>0.8</w:t>
            </w:r>
          </w:p>
        </w:tc>
        <w:tc>
          <w:tcPr>
            <w:tcW w:w="1530" w:type="dxa"/>
          </w:tcPr>
          <w:p w:rsidR="00B254C2" w:rsidRPr="00435F48" w:rsidRDefault="00435F48" w:rsidP="006C6D21">
            <w:pPr>
              <w:rPr>
                <w:sz w:val="20"/>
                <w:szCs w:val="20"/>
                <w:highlight w:val="yellow"/>
              </w:rPr>
            </w:pPr>
            <w:r w:rsidRPr="00435F48">
              <w:rPr>
                <w:sz w:val="20"/>
                <w:szCs w:val="20"/>
                <w:highlight w:val="yellow"/>
              </w:rPr>
              <w:t>Sorghum (50%)</w:t>
            </w:r>
          </w:p>
        </w:tc>
        <w:tc>
          <w:tcPr>
            <w:tcW w:w="1440" w:type="dxa"/>
          </w:tcPr>
          <w:p w:rsidR="00B254C2" w:rsidRPr="00435F48" w:rsidRDefault="00435F48" w:rsidP="006C6D21">
            <w:pPr>
              <w:rPr>
                <w:sz w:val="20"/>
                <w:szCs w:val="20"/>
                <w:highlight w:val="yellow"/>
              </w:rPr>
            </w:pPr>
            <w:r w:rsidRPr="00435F48">
              <w:rPr>
                <w:sz w:val="20"/>
                <w:szCs w:val="20"/>
                <w:highlight w:val="yellow"/>
              </w:rPr>
              <w:t>Cassava (50%)</w:t>
            </w:r>
          </w:p>
        </w:tc>
        <w:tc>
          <w:tcPr>
            <w:tcW w:w="900" w:type="dxa"/>
          </w:tcPr>
          <w:p w:rsidR="00B254C2" w:rsidRPr="00435F48" w:rsidRDefault="00435F48" w:rsidP="006C6D21">
            <w:pPr>
              <w:rPr>
                <w:sz w:val="20"/>
                <w:szCs w:val="20"/>
                <w:highlight w:val="yellow"/>
              </w:rPr>
            </w:pPr>
            <w:r w:rsidRPr="00435F48">
              <w:rPr>
                <w:sz w:val="20"/>
                <w:szCs w:val="20"/>
                <w:highlight w:val="yellow"/>
              </w:rPr>
              <w:t>0.4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B254C2" w:rsidRPr="00435F48" w:rsidRDefault="00435F48" w:rsidP="006C6D21">
            <w:pPr>
              <w:rPr>
                <w:sz w:val="20"/>
                <w:szCs w:val="20"/>
                <w:highlight w:val="yellow"/>
              </w:rPr>
            </w:pPr>
            <w:r w:rsidRPr="00435F48">
              <w:rPr>
                <w:sz w:val="20"/>
                <w:szCs w:val="20"/>
                <w:highlight w:val="yellow"/>
              </w:rPr>
              <w:t>0.4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C2" w:rsidRPr="00FF3E87" w:rsidRDefault="00B254C2" w:rsidP="000C6D8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Gnuts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C2" w:rsidRPr="00373580" w:rsidRDefault="00B254C2" w:rsidP="00B254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C2" w:rsidRPr="00373580" w:rsidRDefault="00B254C2" w:rsidP="00373580">
            <w:pPr>
              <w:jc w:val="center"/>
              <w:rPr>
                <w:sz w:val="20"/>
                <w:szCs w:val="20"/>
              </w:rPr>
            </w:pPr>
          </w:p>
        </w:tc>
      </w:tr>
      <w:tr w:rsidR="00B254C2" w:rsidRPr="00FF3E87" w:rsidTr="00435F48">
        <w:tc>
          <w:tcPr>
            <w:tcW w:w="1908" w:type="dxa"/>
          </w:tcPr>
          <w:p w:rsidR="00B254C2" w:rsidRPr="00FF3E87" w:rsidRDefault="00B254C2" w:rsidP="006C6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Cassava vs </w:t>
            </w:r>
            <w:proofErr w:type="spellStart"/>
            <w:r>
              <w:rPr>
                <w:sz w:val="20"/>
                <w:szCs w:val="20"/>
              </w:rPr>
              <w:t>Gnuts</w:t>
            </w:r>
            <w:proofErr w:type="spellEnd"/>
          </w:p>
        </w:tc>
        <w:tc>
          <w:tcPr>
            <w:tcW w:w="630" w:type="dxa"/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C2" w:rsidRPr="003A2ACD" w:rsidRDefault="00B254C2" w:rsidP="000C6D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Cassava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</w:tr>
      <w:tr w:rsidR="00B254C2" w:rsidRPr="00FF3E87" w:rsidTr="00435F48">
        <w:tc>
          <w:tcPr>
            <w:tcW w:w="1908" w:type="dxa"/>
          </w:tcPr>
          <w:p w:rsidR="00B254C2" w:rsidRDefault="00B254C2" w:rsidP="006C6D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Gnuts</w:t>
            </w:r>
            <w:proofErr w:type="spellEnd"/>
            <w:r>
              <w:rPr>
                <w:sz w:val="20"/>
                <w:szCs w:val="20"/>
              </w:rPr>
              <w:t xml:space="preserve"> vs Beans</w:t>
            </w:r>
          </w:p>
        </w:tc>
        <w:tc>
          <w:tcPr>
            <w:tcW w:w="630" w:type="dxa"/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C2" w:rsidRPr="003A2ACD" w:rsidRDefault="00B254C2" w:rsidP="000C6D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Beans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</w:tr>
      <w:tr w:rsidR="00B254C2" w:rsidRPr="00FF3E87" w:rsidTr="00435F48">
        <w:tc>
          <w:tcPr>
            <w:tcW w:w="1908" w:type="dxa"/>
          </w:tcPr>
          <w:p w:rsidR="00B254C2" w:rsidRDefault="00373580" w:rsidP="00FE3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FE3A50">
              <w:rPr>
                <w:sz w:val="20"/>
                <w:szCs w:val="20"/>
              </w:rPr>
              <w:t>aize</w:t>
            </w:r>
            <w:r w:rsidR="00B254C2">
              <w:rPr>
                <w:sz w:val="20"/>
                <w:szCs w:val="20"/>
              </w:rPr>
              <w:t xml:space="preserve"> vs </w:t>
            </w:r>
            <w:proofErr w:type="spellStart"/>
            <w:r w:rsidR="00B254C2">
              <w:rPr>
                <w:sz w:val="20"/>
                <w:szCs w:val="20"/>
              </w:rPr>
              <w:t>Gnuts</w:t>
            </w:r>
            <w:proofErr w:type="spellEnd"/>
          </w:p>
        </w:tc>
        <w:tc>
          <w:tcPr>
            <w:tcW w:w="630" w:type="dxa"/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C2" w:rsidRPr="003A2ACD" w:rsidRDefault="009E3A83" w:rsidP="000C6D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F/</w:t>
            </w:r>
            <w:r w:rsidR="00373580">
              <w:rPr>
                <w:sz w:val="20"/>
                <w:szCs w:val="20"/>
              </w:rPr>
              <w:t>M</w:t>
            </w:r>
            <w:r w:rsidR="00B254C2">
              <w:rPr>
                <w:sz w:val="20"/>
                <w:szCs w:val="20"/>
              </w:rPr>
              <w:t>illet</w:t>
            </w:r>
            <w:r w:rsidR="0037358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</w:tr>
      <w:tr w:rsidR="009E3A83" w:rsidRPr="00FF3E87" w:rsidTr="00435F48">
        <w:tc>
          <w:tcPr>
            <w:tcW w:w="1908" w:type="dxa"/>
          </w:tcPr>
          <w:p w:rsidR="009E3A83" w:rsidRDefault="009E3A83" w:rsidP="00FE3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Millet vs Cassava</w:t>
            </w:r>
          </w:p>
        </w:tc>
        <w:tc>
          <w:tcPr>
            <w:tcW w:w="630" w:type="dxa"/>
          </w:tcPr>
          <w:p w:rsidR="009E3A83" w:rsidRPr="003A2ACD" w:rsidRDefault="009E3A83" w:rsidP="006C6D21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9E3A83" w:rsidRPr="003A2ACD" w:rsidRDefault="009E3A83" w:rsidP="006C6D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E3A83" w:rsidRPr="003A2ACD" w:rsidRDefault="009E3A83" w:rsidP="006C6D21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E3A83" w:rsidRPr="003A2ACD" w:rsidRDefault="009E3A83" w:rsidP="006C6D2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9E3A83" w:rsidRPr="003A2ACD" w:rsidRDefault="009E3A83" w:rsidP="006C6D21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83" w:rsidRDefault="009E3A83" w:rsidP="000C6D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P/ Millet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83" w:rsidRPr="003A2ACD" w:rsidRDefault="009E3A83" w:rsidP="006C6D21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83" w:rsidRPr="003A2ACD" w:rsidRDefault="009E3A83" w:rsidP="006C6D21">
            <w:pPr>
              <w:rPr>
                <w:sz w:val="20"/>
                <w:szCs w:val="20"/>
              </w:rPr>
            </w:pPr>
          </w:p>
        </w:tc>
      </w:tr>
      <w:tr w:rsidR="00B254C2" w:rsidRPr="00FF3E87" w:rsidTr="006D1B2C">
        <w:tc>
          <w:tcPr>
            <w:tcW w:w="1908" w:type="dxa"/>
          </w:tcPr>
          <w:p w:rsidR="00B254C2" w:rsidRPr="00CD75E0" w:rsidRDefault="00B254C2" w:rsidP="006C6D21">
            <w:pPr>
              <w:rPr>
                <w:sz w:val="16"/>
                <w:szCs w:val="16"/>
              </w:rPr>
            </w:pPr>
            <w:r w:rsidRPr="00CD75E0">
              <w:rPr>
                <w:sz w:val="16"/>
                <w:szCs w:val="16"/>
              </w:rPr>
              <w:t>Others/specify</w:t>
            </w:r>
          </w:p>
        </w:tc>
        <w:tc>
          <w:tcPr>
            <w:tcW w:w="630" w:type="dxa"/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C2" w:rsidRPr="003A2ACD" w:rsidRDefault="001A0DD6" w:rsidP="000C6D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373580">
              <w:rPr>
                <w:sz w:val="20"/>
                <w:szCs w:val="20"/>
              </w:rPr>
              <w:t>aize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C2" w:rsidRPr="003A2ACD" w:rsidRDefault="00B254C2" w:rsidP="006C6D21">
            <w:pPr>
              <w:rPr>
                <w:sz w:val="20"/>
                <w:szCs w:val="20"/>
              </w:rPr>
            </w:pPr>
          </w:p>
        </w:tc>
      </w:tr>
      <w:tr w:rsidR="006D1B2C" w:rsidRPr="00FF3E87" w:rsidTr="006D1B2C">
        <w:tc>
          <w:tcPr>
            <w:tcW w:w="1908" w:type="dxa"/>
          </w:tcPr>
          <w:p w:rsidR="006D1B2C" w:rsidRPr="006D1B2C" w:rsidRDefault="006D1B2C" w:rsidP="006D1B2C">
            <w:pPr>
              <w:jc w:val="center"/>
              <w:rPr>
                <w:sz w:val="20"/>
                <w:szCs w:val="20"/>
              </w:rPr>
            </w:pPr>
            <w:r w:rsidRPr="006D1B2C">
              <w:rPr>
                <w:sz w:val="20"/>
                <w:szCs w:val="20"/>
              </w:rPr>
              <w:t>Total</w:t>
            </w:r>
          </w:p>
        </w:tc>
        <w:tc>
          <w:tcPr>
            <w:tcW w:w="630" w:type="dxa"/>
          </w:tcPr>
          <w:p w:rsidR="006D1B2C" w:rsidRPr="003A2ACD" w:rsidRDefault="006D1B2C" w:rsidP="006C6D21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DDD9C3" w:themeFill="background2" w:themeFillShade="E6"/>
          </w:tcPr>
          <w:p w:rsidR="006D1B2C" w:rsidRPr="003A2ACD" w:rsidRDefault="006D1B2C" w:rsidP="006C6D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:rsidR="006D1B2C" w:rsidRPr="003A2ACD" w:rsidRDefault="006D1B2C" w:rsidP="006C6D21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D1B2C" w:rsidRPr="003A2ACD" w:rsidRDefault="006D1B2C" w:rsidP="006C6D2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D1B2C" w:rsidRPr="003A2ACD" w:rsidRDefault="006D1B2C" w:rsidP="006C6D21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6D1B2C" w:rsidRDefault="006D1B2C" w:rsidP="000C6D83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2C" w:rsidRPr="003A2ACD" w:rsidRDefault="006D1B2C" w:rsidP="006C6D21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2C" w:rsidRPr="003A2ACD" w:rsidRDefault="006D1B2C" w:rsidP="006C6D21">
            <w:pPr>
              <w:rPr>
                <w:sz w:val="20"/>
                <w:szCs w:val="20"/>
              </w:rPr>
            </w:pPr>
          </w:p>
        </w:tc>
      </w:tr>
    </w:tbl>
    <w:p w:rsidR="007008D5" w:rsidRDefault="007008D5" w:rsidP="007008D5">
      <w:pPr>
        <w:pStyle w:val="NoSpacing"/>
      </w:pPr>
    </w:p>
    <w:p w:rsidR="003F6B42" w:rsidRPr="007008D5" w:rsidRDefault="003F6B42" w:rsidP="0070129C">
      <w:pPr>
        <w:pStyle w:val="NoSpacing"/>
        <w:numPr>
          <w:ilvl w:val="0"/>
          <w:numId w:val="1"/>
        </w:numPr>
        <w:rPr>
          <w:sz w:val="22"/>
        </w:rPr>
      </w:pPr>
      <w:r w:rsidRPr="007008D5">
        <w:rPr>
          <w:sz w:val="22"/>
        </w:rPr>
        <w:t>Land preparation</w:t>
      </w:r>
      <w:r w:rsidR="0070129C">
        <w:rPr>
          <w:sz w:val="22"/>
        </w:rPr>
        <w:t>,</w:t>
      </w:r>
      <w:r w:rsidRPr="007008D5">
        <w:rPr>
          <w:sz w:val="22"/>
        </w:rPr>
        <w:t xml:space="preserve"> weeding</w:t>
      </w:r>
      <w:r w:rsidR="00356BBF" w:rsidRPr="007008D5">
        <w:rPr>
          <w:sz w:val="22"/>
        </w:rPr>
        <w:t>,</w:t>
      </w:r>
      <w:r w:rsidRPr="007008D5">
        <w:rPr>
          <w:sz w:val="22"/>
        </w:rPr>
        <w:t xml:space="preserve"> pests</w:t>
      </w:r>
      <w:r w:rsidR="00356BBF" w:rsidRPr="007008D5">
        <w:rPr>
          <w:sz w:val="22"/>
        </w:rPr>
        <w:t xml:space="preserve"> and dry spells</w:t>
      </w:r>
    </w:p>
    <w:tbl>
      <w:tblPr>
        <w:tblStyle w:val="TableGrid"/>
        <w:tblW w:w="1071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440"/>
        <w:gridCol w:w="1170"/>
        <w:gridCol w:w="1170"/>
        <w:gridCol w:w="1530"/>
        <w:gridCol w:w="1350"/>
        <w:gridCol w:w="1710"/>
      </w:tblGrid>
      <w:tr w:rsidR="00EB7776" w:rsidRPr="0030457B" w:rsidTr="00BE291B"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>Crop</w:t>
            </w: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>Date of Land preparation</w:t>
            </w:r>
          </w:p>
        </w:tc>
        <w:tc>
          <w:tcPr>
            <w:tcW w:w="1440" w:type="dxa"/>
          </w:tcPr>
          <w:p w:rsidR="00EB7776" w:rsidRPr="0030457B" w:rsidRDefault="00334860" w:rsidP="006C6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Ploughing</w:t>
            </w:r>
            <w:r w:rsidR="00CE2676">
              <w:rPr>
                <w:sz w:val="20"/>
                <w:szCs w:val="20"/>
              </w:rPr>
              <w:t xml:space="preserve"> </w:t>
            </w:r>
            <w:r w:rsidR="00EB7776" w:rsidRPr="0030457B">
              <w:rPr>
                <w:sz w:val="20"/>
                <w:szCs w:val="20"/>
              </w:rPr>
              <w:t xml:space="preserve">by </w:t>
            </w:r>
            <w:r w:rsidR="00CE2676">
              <w:rPr>
                <w:sz w:val="20"/>
                <w:szCs w:val="20"/>
              </w:rPr>
              <w:t>(</w:t>
            </w:r>
            <w:r w:rsidR="00EB7776" w:rsidRPr="003F6B42">
              <w:rPr>
                <w:b/>
                <w:bCs/>
                <w:sz w:val="22"/>
                <w:u w:val="single"/>
              </w:rPr>
              <w:t>H</w:t>
            </w:r>
            <w:r w:rsidR="00D733AA">
              <w:rPr>
                <w:sz w:val="20"/>
                <w:szCs w:val="20"/>
              </w:rPr>
              <w:t xml:space="preserve">and, </w:t>
            </w:r>
            <w:r w:rsidR="00EB7776" w:rsidRPr="003F6B42">
              <w:rPr>
                <w:b/>
                <w:bCs/>
                <w:sz w:val="22"/>
                <w:u w:val="single"/>
              </w:rPr>
              <w:t>O</w:t>
            </w:r>
            <w:r w:rsidR="00EB7776" w:rsidRPr="0030457B">
              <w:rPr>
                <w:sz w:val="20"/>
                <w:szCs w:val="20"/>
              </w:rPr>
              <w:t xml:space="preserve">xen or by </w:t>
            </w:r>
            <w:r w:rsidR="00EB7776" w:rsidRPr="003F6B42">
              <w:rPr>
                <w:b/>
                <w:bCs/>
                <w:sz w:val="22"/>
                <w:u w:val="single"/>
              </w:rPr>
              <w:t>T</w:t>
            </w:r>
            <w:r w:rsidR="00EB7776" w:rsidRPr="0030457B">
              <w:rPr>
                <w:sz w:val="20"/>
                <w:szCs w:val="20"/>
              </w:rPr>
              <w:t>ractor)</w:t>
            </w: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>Ploughing</w:t>
            </w:r>
            <w:r>
              <w:rPr>
                <w:sz w:val="20"/>
                <w:szCs w:val="20"/>
              </w:rPr>
              <w:t xml:space="preserve"> frequency</w:t>
            </w:r>
            <w:r w:rsidRPr="0030457B">
              <w:rPr>
                <w:sz w:val="20"/>
                <w:szCs w:val="20"/>
              </w:rPr>
              <w:t xml:space="preserve"> (</w:t>
            </w:r>
            <w:r w:rsidRPr="00A4103F">
              <w:rPr>
                <w:b/>
                <w:bCs/>
                <w:sz w:val="20"/>
                <w:szCs w:val="20"/>
                <w:u w:val="single"/>
              </w:rPr>
              <w:t>1</w:t>
            </w:r>
            <w:r w:rsidRPr="0030457B">
              <w:rPr>
                <w:sz w:val="20"/>
                <w:szCs w:val="20"/>
              </w:rPr>
              <w:t xml:space="preserve">x, </w:t>
            </w:r>
            <w:r w:rsidRPr="00A4103F">
              <w:rPr>
                <w:b/>
                <w:bCs/>
                <w:sz w:val="20"/>
                <w:szCs w:val="20"/>
                <w:u w:val="single"/>
              </w:rPr>
              <w:t>2</w:t>
            </w:r>
            <w:r w:rsidRPr="0030457B">
              <w:rPr>
                <w:sz w:val="20"/>
                <w:szCs w:val="20"/>
              </w:rPr>
              <w:t xml:space="preserve">x, </w:t>
            </w:r>
            <w:r w:rsidRPr="00A4103F">
              <w:rPr>
                <w:b/>
                <w:bCs/>
                <w:sz w:val="20"/>
                <w:szCs w:val="20"/>
                <w:u w:val="single"/>
              </w:rPr>
              <w:t>3</w:t>
            </w:r>
            <w:r w:rsidRPr="0030457B">
              <w:rPr>
                <w:sz w:val="20"/>
                <w:szCs w:val="20"/>
              </w:rPr>
              <w:t>x)</w:t>
            </w: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>Weeding</w:t>
            </w:r>
            <w:r>
              <w:rPr>
                <w:sz w:val="20"/>
                <w:szCs w:val="20"/>
              </w:rPr>
              <w:t xml:space="preserve"> frequency</w:t>
            </w:r>
            <w:r w:rsidRPr="0030457B">
              <w:rPr>
                <w:sz w:val="20"/>
                <w:szCs w:val="20"/>
              </w:rPr>
              <w:t xml:space="preserve"> (</w:t>
            </w:r>
            <w:r w:rsidRPr="00A4103F">
              <w:rPr>
                <w:b/>
                <w:bCs/>
                <w:sz w:val="20"/>
                <w:szCs w:val="20"/>
                <w:u w:val="single"/>
              </w:rPr>
              <w:t>1</w:t>
            </w:r>
            <w:r w:rsidRPr="0030457B">
              <w:rPr>
                <w:sz w:val="20"/>
                <w:szCs w:val="20"/>
              </w:rPr>
              <w:t xml:space="preserve">x, </w:t>
            </w:r>
            <w:r w:rsidRPr="00A4103F">
              <w:rPr>
                <w:b/>
                <w:bCs/>
                <w:sz w:val="20"/>
                <w:szCs w:val="20"/>
                <w:u w:val="single"/>
              </w:rPr>
              <w:t>2</w:t>
            </w:r>
            <w:r w:rsidRPr="0030457B">
              <w:rPr>
                <w:sz w:val="20"/>
                <w:szCs w:val="20"/>
              </w:rPr>
              <w:t xml:space="preserve">x, </w:t>
            </w:r>
            <w:r w:rsidRPr="00A4103F">
              <w:rPr>
                <w:b/>
                <w:bCs/>
                <w:sz w:val="20"/>
                <w:szCs w:val="20"/>
                <w:u w:val="single"/>
              </w:rPr>
              <w:t>3</w:t>
            </w:r>
            <w:r w:rsidRPr="0030457B">
              <w:rPr>
                <w:sz w:val="20"/>
                <w:szCs w:val="20"/>
              </w:rPr>
              <w:t>x)</w:t>
            </w:r>
          </w:p>
        </w:tc>
        <w:tc>
          <w:tcPr>
            <w:tcW w:w="1530" w:type="dxa"/>
          </w:tcPr>
          <w:p w:rsidR="00EB7776" w:rsidRPr="0030457B" w:rsidRDefault="00BE291B" w:rsidP="00CE2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Pest damage</w:t>
            </w:r>
            <w:r w:rsidR="00EB7776">
              <w:rPr>
                <w:sz w:val="20"/>
                <w:szCs w:val="20"/>
              </w:rPr>
              <w:t xml:space="preserve"> (</w:t>
            </w:r>
            <w:r w:rsidR="00EB7776" w:rsidRPr="003F6B42">
              <w:rPr>
                <w:b/>
                <w:bCs/>
                <w:sz w:val="22"/>
                <w:u w:val="single"/>
              </w:rPr>
              <w:t>M</w:t>
            </w:r>
            <w:r w:rsidR="00EB7776">
              <w:rPr>
                <w:sz w:val="20"/>
                <w:szCs w:val="20"/>
              </w:rPr>
              <w:t>ild</w:t>
            </w:r>
            <w:r w:rsidR="00CE2676">
              <w:rPr>
                <w:sz w:val="20"/>
                <w:szCs w:val="20"/>
              </w:rPr>
              <w:t>,</w:t>
            </w:r>
            <w:r w:rsidR="00CE2676" w:rsidRPr="003F6B42">
              <w:rPr>
                <w:b/>
                <w:bCs/>
                <w:sz w:val="22"/>
                <w:u w:val="single"/>
              </w:rPr>
              <w:t xml:space="preserve"> A</w:t>
            </w:r>
            <w:r w:rsidR="00CE2676">
              <w:rPr>
                <w:sz w:val="20"/>
                <w:szCs w:val="20"/>
              </w:rPr>
              <w:t xml:space="preserve">verage or </w:t>
            </w:r>
            <w:r w:rsidR="00CE2676" w:rsidRPr="003F6B42">
              <w:rPr>
                <w:b/>
                <w:bCs/>
                <w:sz w:val="22"/>
                <w:u w:val="single"/>
              </w:rPr>
              <w:t>S</w:t>
            </w:r>
            <w:r w:rsidR="00CE2676">
              <w:rPr>
                <w:sz w:val="20"/>
                <w:szCs w:val="20"/>
              </w:rPr>
              <w:t>erious</w:t>
            </w:r>
            <w:r w:rsidR="00EB7776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350" w:type="dxa"/>
          </w:tcPr>
          <w:p w:rsidR="00EB7776" w:rsidRDefault="00EB7776" w:rsidP="00EB77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Occurrence of dry spells (</w:t>
            </w:r>
            <w:r w:rsidRPr="00A4103F">
              <w:rPr>
                <w:b/>
                <w:bCs/>
                <w:sz w:val="20"/>
                <w:szCs w:val="20"/>
                <w:u w:val="single"/>
              </w:rPr>
              <w:t>1</w:t>
            </w:r>
            <w:r>
              <w:rPr>
                <w:sz w:val="20"/>
                <w:szCs w:val="20"/>
              </w:rPr>
              <w:t xml:space="preserve">x, </w:t>
            </w:r>
            <w:r w:rsidRPr="00A4103F">
              <w:rPr>
                <w:b/>
                <w:bCs/>
                <w:sz w:val="20"/>
                <w:szCs w:val="20"/>
                <w:u w:val="single"/>
              </w:rPr>
              <w:t>2</w:t>
            </w:r>
            <w:r>
              <w:rPr>
                <w:sz w:val="20"/>
                <w:szCs w:val="20"/>
              </w:rPr>
              <w:t xml:space="preserve">x, </w:t>
            </w:r>
            <w:r w:rsidRPr="00A4103F">
              <w:rPr>
                <w:b/>
                <w:bCs/>
                <w:sz w:val="20"/>
                <w:szCs w:val="20"/>
                <w:u w:val="single"/>
              </w:rPr>
              <w:t>3</w:t>
            </w:r>
            <w:r>
              <w:rPr>
                <w:sz w:val="20"/>
                <w:szCs w:val="20"/>
              </w:rPr>
              <w:t>x)</w:t>
            </w:r>
          </w:p>
        </w:tc>
        <w:tc>
          <w:tcPr>
            <w:tcW w:w="1710" w:type="dxa"/>
          </w:tcPr>
          <w:p w:rsidR="00EB7776" w:rsidRDefault="00EB7776" w:rsidP="00CE2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 of dry spells (</w:t>
            </w:r>
            <w:r w:rsidRPr="00EB7776">
              <w:rPr>
                <w:b/>
                <w:bCs/>
                <w:sz w:val="22"/>
                <w:u w:val="single"/>
              </w:rPr>
              <w:t>M</w:t>
            </w:r>
            <w:r>
              <w:rPr>
                <w:sz w:val="20"/>
                <w:szCs w:val="20"/>
              </w:rPr>
              <w:t>ild</w:t>
            </w:r>
            <w:r w:rsidR="00CE2676">
              <w:rPr>
                <w:sz w:val="20"/>
                <w:szCs w:val="20"/>
              </w:rPr>
              <w:t xml:space="preserve">, </w:t>
            </w:r>
            <w:r w:rsidR="00CE2676" w:rsidRPr="00EB7776">
              <w:rPr>
                <w:b/>
                <w:bCs/>
                <w:sz w:val="22"/>
                <w:u w:val="single"/>
              </w:rPr>
              <w:t>A</w:t>
            </w:r>
            <w:r w:rsidR="00CE2676">
              <w:rPr>
                <w:sz w:val="20"/>
                <w:szCs w:val="20"/>
              </w:rPr>
              <w:t xml:space="preserve">verage, </w:t>
            </w:r>
            <w:r w:rsidR="00CE2676" w:rsidRPr="00EB7776">
              <w:rPr>
                <w:b/>
                <w:bCs/>
                <w:sz w:val="22"/>
                <w:u w:val="single"/>
              </w:rPr>
              <w:t>S</w:t>
            </w:r>
            <w:r w:rsidR="00CE2676">
              <w:rPr>
                <w:sz w:val="20"/>
                <w:szCs w:val="20"/>
              </w:rPr>
              <w:t>erious</w:t>
            </w:r>
            <w:r>
              <w:rPr>
                <w:sz w:val="20"/>
                <w:szCs w:val="20"/>
              </w:rPr>
              <w:t>)</w:t>
            </w:r>
          </w:p>
        </w:tc>
      </w:tr>
      <w:tr w:rsidR="00EB7776" w:rsidRPr="0030457B" w:rsidTr="00BE291B"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 xml:space="preserve">Sorghum </w:t>
            </w: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</w:tr>
      <w:tr w:rsidR="00EB7776" w:rsidRPr="0030457B" w:rsidTr="00BE291B"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 xml:space="preserve">Maize </w:t>
            </w: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</w:tr>
      <w:tr w:rsidR="00EB7776" w:rsidRPr="0030457B" w:rsidTr="00BE291B"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rou</w:t>
            </w:r>
            <w:r w:rsidRPr="0030457B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dnut</w:t>
            </w: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</w:tr>
      <w:tr w:rsidR="00EB7776" w:rsidRPr="0030457B" w:rsidTr="00BE291B"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 xml:space="preserve">Beans </w:t>
            </w: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</w:tr>
      <w:tr w:rsidR="00EB7776" w:rsidRPr="0030457B" w:rsidTr="00BE291B"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 xml:space="preserve">Cassava </w:t>
            </w: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</w:tr>
      <w:tr w:rsidR="00EB7776" w:rsidRPr="0030457B" w:rsidTr="00BE291B"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 xml:space="preserve">F/Millet </w:t>
            </w: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</w:tr>
      <w:tr w:rsidR="00EB7776" w:rsidRPr="0030457B" w:rsidTr="00BE291B"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>P/Millet</w:t>
            </w: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EB7776" w:rsidRPr="0030457B" w:rsidRDefault="00EB7776" w:rsidP="006C6D21">
            <w:pPr>
              <w:rPr>
                <w:sz w:val="20"/>
                <w:szCs w:val="20"/>
              </w:rPr>
            </w:pPr>
          </w:p>
        </w:tc>
      </w:tr>
    </w:tbl>
    <w:p w:rsidR="00525F29" w:rsidRDefault="00525F29" w:rsidP="00525F29">
      <w:pPr>
        <w:pStyle w:val="NoSpacing"/>
      </w:pPr>
    </w:p>
    <w:p w:rsidR="00831D5F" w:rsidRPr="00CB6E02" w:rsidRDefault="00CB6E02" w:rsidP="00CB6E02">
      <w:pPr>
        <w:pStyle w:val="NoSpacing"/>
        <w:numPr>
          <w:ilvl w:val="0"/>
          <w:numId w:val="1"/>
        </w:numPr>
        <w:rPr>
          <w:sz w:val="22"/>
        </w:rPr>
      </w:pPr>
      <w:r w:rsidRPr="00CB6E02">
        <w:rPr>
          <w:sz w:val="22"/>
        </w:rPr>
        <w:t xml:space="preserve">Planting and </w:t>
      </w:r>
      <w:r w:rsidR="003F6B42" w:rsidRPr="00CB6E02">
        <w:rPr>
          <w:sz w:val="22"/>
        </w:rPr>
        <w:t>harvesting times</w:t>
      </w:r>
    </w:p>
    <w:tbl>
      <w:tblPr>
        <w:tblStyle w:val="TableGrid"/>
        <w:tblW w:w="8748" w:type="dxa"/>
        <w:tblLayout w:type="fixed"/>
        <w:tblLook w:val="04A0" w:firstRow="1" w:lastRow="0" w:firstColumn="1" w:lastColumn="0" w:noHBand="0" w:noVBand="1"/>
      </w:tblPr>
      <w:tblGrid>
        <w:gridCol w:w="2088"/>
        <w:gridCol w:w="990"/>
        <w:gridCol w:w="1080"/>
        <w:gridCol w:w="900"/>
        <w:gridCol w:w="900"/>
        <w:gridCol w:w="900"/>
        <w:gridCol w:w="900"/>
        <w:gridCol w:w="990"/>
      </w:tblGrid>
      <w:tr w:rsidR="00686707" w:rsidRPr="00CB6E02" w:rsidTr="00686707">
        <w:tc>
          <w:tcPr>
            <w:tcW w:w="2088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  <w:r w:rsidRPr="00CB6E02">
              <w:rPr>
                <w:sz w:val="20"/>
                <w:szCs w:val="20"/>
              </w:rPr>
              <w:t>Sorghum</w:t>
            </w:r>
          </w:p>
        </w:tc>
        <w:tc>
          <w:tcPr>
            <w:tcW w:w="1080" w:type="dxa"/>
          </w:tcPr>
          <w:p w:rsidR="00686707" w:rsidRPr="00686707" w:rsidRDefault="00686707" w:rsidP="008B67C3">
            <w:pPr>
              <w:rPr>
                <w:sz w:val="18"/>
                <w:szCs w:val="18"/>
              </w:rPr>
            </w:pPr>
            <w:r w:rsidRPr="00686707">
              <w:rPr>
                <w:sz w:val="18"/>
                <w:szCs w:val="18"/>
              </w:rPr>
              <w:t>Groundnut</w:t>
            </w:r>
          </w:p>
        </w:tc>
        <w:tc>
          <w:tcPr>
            <w:tcW w:w="90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Maize</w:t>
            </w:r>
          </w:p>
        </w:tc>
        <w:tc>
          <w:tcPr>
            <w:tcW w:w="90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  <w:r w:rsidRPr="00CB6E02">
              <w:rPr>
                <w:sz w:val="20"/>
                <w:szCs w:val="20"/>
              </w:rPr>
              <w:t>Cassava</w:t>
            </w:r>
          </w:p>
        </w:tc>
        <w:tc>
          <w:tcPr>
            <w:tcW w:w="90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  <w:r w:rsidRPr="00CB6E02">
              <w:rPr>
                <w:sz w:val="20"/>
                <w:szCs w:val="20"/>
              </w:rPr>
              <w:t>F/millet</w:t>
            </w:r>
          </w:p>
        </w:tc>
        <w:tc>
          <w:tcPr>
            <w:tcW w:w="90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  <w:r w:rsidRPr="00CB6E02">
              <w:rPr>
                <w:sz w:val="20"/>
                <w:szCs w:val="20"/>
              </w:rPr>
              <w:t>P/millet</w:t>
            </w:r>
          </w:p>
        </w:tc>
        <w:tc>
          <w:tcPr>
            <w:tcW w:w="99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  <w:r w:rsidRPr="00CB6E02">
              <w:rPr>
                <w:sz w:val="20"/>
                <w:szCs w:val="20"/>
              </w:rPr>
              <w:t xml:space="preserve">Beans </w:t>
            </w:r>
          </w:p>
        </w:tc>
      </w:tr>
      <w:tr w:rsidR="00686707" w:rsidRPr="00CB6E02" w:rsidTr="00686707">
        <w:tc>
          <w:tcPr>
            <w:tcW w:w="2088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  <w:r w:rsidRPr="00CB6E02">
              <w:rPr>
                <w:sz w:val="18"/>
                <w:szCs w:val="18"/>
              </w:rPr>
              <w:t>Planting date (</w:t>
            </w:r>
            <w:proofErr w:type="spellStart"/>
            <w:r w:rsidRPr="00CB6E02">
              <w:rPr>
                <w:i/>
                <w:iCs/>
                <w:sz w:val="18"/>
                <w:szCs w:val="18"/>
              </w:rPr>
              <w:t>dd</w:t>
            </w:r>
            <w:proofErr w:type="spellEnd"/>
            <w:r w:rsidRPr="00CB6E02">
              <w:rPr>
                <w:i/>
                <w:iCs/>
                <w:sz w:val="18"/>
                <w:szCs w:val="18"/>
              </w:rPr>
              <w:t>/mm/</w:t>
            </w:r>
            <w:proofErr w:type="spellStart"/>
            <w:r w:rsidRPr="00CB6E02">
              <w:rPr>
                <w:i/>
                <w:iCs/>
                <w:sz w:val="18"/>
                <w:szCs w:val="18"/>
              </w:rPr>
              <w:t>yy</w:t>
            </w:r>
            <w:proofErr w:type="spellEnd"/>
            <w:r w:rsidRPr="00CB6E02">
              <w:rPr>
                <w:sz w:val="18"/>
                <w:szCs w:val="18"/>
              </w:rPr>
              <w:t>)</w:t>
            </w:r>
          </w:p>
        </w:tc>
        <w:tc>
          <w:tcPr>
            <w:tcW w:w="99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</w:p>
        </w:tc>
      </w:tr>
      <w:tr w:rsidR="00686707" w:rsidRPr="00CB6E02" w:rsidTr="00686707">
        <w:tc>
          <w:tcPr>
            <w:tcW w:w="2088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  <w:r w:rsidRPr="00CB6E02">
              <w:rPr>
                <w:sz w:val="18"/>
                <w:szCs w:val="18"/>
              </w:rPr>
              <w:t>Expected Harvesting dates</w:t>
            </w:r>
            <w:r w:rsidR="00F97BB7">
              <w:rPr>
                <w:sz w:val="18"/>
                <w:szCs w:val="18"/>
              </w:rPr>
              <w:t xml:space="preserve"> </w:t>
            </w:r>
            <w:r w:rsidRPr="00CB6E02">
              <w:rPr>
                <w:sz w:val="18"/>
                <w:szCs w:val="18"/>
              </w:rPr>
              <w:t>(</w:t>
            </w:r>
            <w:proofErr w:type="spellStart"/>
            <w:r w:rsidRPr="00CB6E02">
              <w:rPr>
                <w:i/>
                <w:iCs/>
                <w:sz w:val="18"/>
                <w:szCs w:val="18"/>
              </w:rPr>
              <w:t>dd</w:t>
            </w:r>
            <w:proofErr w:type="spellEnd"/>
            <w:r w:rsidRPr="00CB6E02">
              <w:rPr>
                <w:i/>
                <w:iCs/>
                <w:sz w:val="18"/>
                <w:szCs w:val="18"/>
              </w:rPr>
              <w:t>/mm/</w:t>
            </w:r>
            <w:proofErr w:type="spellStart"/>
            <w:r w:rsidRPr="00CB6E02">
              <w:rPr>
                <w:i/>
                <w:iCs/>
                <w:sz w:val="18"/>
                <w:szCs w:val="18"/>
              </w:rPr>
              <w:t>yy</w:t>
            </w:r>
            <w:proofErr w:type="spellEnd"/>
            <w:r w:rsidRPr="00CB6E02">
              <w:rPr>
                <w:sz w:val="18"/>
                <w:szCs w:val="18"/>
              </w:rPr>
              <w:t>)</w:t>
            </w:r>
          </w:p>
        </w:tc>
        <w:tc>
          <w:tcPr>
            <w:tcW w:w="99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686707" w:rsidRPr="00CB6E02" w:rsidRDefault="00686707" w:rsidP="008B67C3">
            <w:pPr>
              <w:rPr>
                <w:sz w:val="20"/>
                <w:szCs w:val="20"/>
              </w:rPr>
            </w:pPr>
          </w:p>
        </w:tc>
      </w:tr>
    </w:tbl>
    <w:p w:rsidR="00C033CD" w:rsidRPr="00881D8C" w:rsidRDefault="00C033CD" w:rsidP="00362F2A">
      <w:pPr>
        <w:pStyle w:val="NoSpacing"/>
        <w:rPr>
          <w:sz w:val="22"/>
        </w:rPr>
      </w:pPr>
    </w:p>
    <w:p w:rsidR="00E266C3" w:rsidRPr="00525F29" w:rsidRDefault="00587970" w:rsidP="00A4103F">
      <w:pPr>
        <w:pStyle w:val="NoSpacing"/>
        <w:rPr>
          <w:sz w:val="22"/>
        </w:rPr>
      </w:pPr>
      <w:r>
        <w:rPr>
          <w:sz w:val="22"/>
        </w:rPr>
        <w:t>10</w:t>
      </w:r>
      <w:r w:rsidR="00525F29">
        <w:rPr>
          <w:sz w:val="22"/>
        </w:rPr>
        <w:t xml:space="preserve">. </w:t>
      </w:r>
      <w:r w:rsidR="00E266C3" w:rsidRPr="00525F29">
        <w:rPr>
          <w:sz w:val="22"/>
        </w:rPr>
        <w:t>Crop yield estimation</w:t>
      </w:r>
      <w:r w:rsidR="00831B2C" w:rsidRPr="00525F29">
        <w:rPr>
          <w:sz w:val="22"/>
        </w:rPr>
        <w:t>s</w:t>
      </w:r>
      <w:r w:rsidR="0013187A" w:rsidRPr="00525F29">
        <w:rPr>
          <w:sz w:val="22"/>
        </w:rPr>
        <w:t xml:space="preserve"> from 4 </w:t>
      </w:r>
      <w:r w:rsidR="00A4103F">
        <w:rPr>
          <w:sz w:val="20"/>
          <w:szCs w:val="20"/>
        </w:rPr>
        <w:t>m</w:t>
      </w:r>
      <w:r w:rsidR="00A4103F" w:rsidRPr="00A4103F">
        <w:rPr>
          <w:sz w:val="20"/>
          <w:szCs w:val="20"/>
          <w:vertAlign w:val="superscript"/>
        </w:rPr>
        <w:t>2</w:t>
      </w:r>
      <w:r w:rsidR="0013187A" w:rsidRPr="00525F29">
        <w:rPr>
          <w:sz w:val="22"/>
        </w:rPr>
        <w:t xml:space="preserve"> sample</w:t>
      </w:r>
      <w:r w:rsidR="00287406">
        <w:rPr>
          <w:sz w:val="22"/>
        </w:rPr>
        <w:t xml:space="preserve"> (2x</w:t>
      </w:r>
      <w:r w:rsidR="00831B2C" w:rsidRPr="00525F29">
        <w:rPr>
          <w:sz w:val="22"/>
        </w:rPr>
        <w:t xml:space="preserve">2 meter) </w:t>
      </w:r>
      <w:r w:rsidR="0013187A" w:rsidRPr="00525F29">
        <w:rPr>
          <w:sz w:val="22"/>
        </w:rPr>
        <w:t>- 2016</w:t>
      </w:r>
      <w:r w:rsidR="00732A7A">
        <w:rPr>
          <w:sz w:val="22"/>
        </w:rPr>
        <w:t xml:space="preserve"> c</w:t>
      </w:r>
      <w:r w:rsidR="00831B2C" w:rsidRPr="00525F29">
        <w:rPr>
          <w:sz w:val="22"/>
        </w:rPr>
        <w:t>ropping season</w:t>
      </w: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1008"/>
        <w:gridCol w:w="900"/>
        <w:gridCol w:w="900"/>
        <w:gridCol w:w="990"/>
        <w:gridCol w:w="1260"/>
        <w:gridCol w:w="1260"/>
        <w:gridCol w:w="1440"/>
        <w:gridCol w:w="1440"/>
        <w:gridCol w:w="1440"/>
      </w:tblGrid>
      <w:tr w:rsidR="00686707" w:rsidRPr="0030457B" w:rsidTr="00933693">
        <w:tc>
          <w:tcPr>
            <w:tcW w:w="1008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>Crop</w:t>
            </w:r>
          </w:p>
        </w:tc>
        <w:tc>
          <w:tcPr>
            <w:tcW w:w="90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>Variety</w:t>
            </w:r>
          </w:p>
        </w:tc>
        <w:tc>
          <w:tcPr>
            <w:tcW w:w="900" w:type="dxa"/>
          </w:tcPr>
          <w:p w:rsidR="00686707" w:rsidRPr="0030457B" w:rsidRDefault="00686707" w:rsidP="00375435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># of plants</w:t>
            </w:r>
            <w:r>
              <w:rPr>
                <w:sz w:val="20"/>
                <w:szCs w:val="20"/>
              </w:rPr>
              <w:t xml:space="preserve"> per 4 m</w:t>
            </w:r>
            <w:r w:rsidRPr="00A4103F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0" w:type="dxa"/>
          </w:tcPr>
          <w:p w:rsidR="00686707" w:rsidRPr="0030457B" w:rsidRDefault="00686707" w:rsidP="00A410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Avg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30457B">
              <w:rPr>
                <w:sz w:val="20"/>
                <w:szCs w:val="20"/>
              </w:rPr>
              <w:t xml:space="preserve"># of plants per </w:t>
            </w:r>
            <w:r>
              <w:rPr>
                <w:sz w:val="20"/>
                <w:szCs w:val="20"/>
              </w:rPr>
              <w:t>1 m</w:t>
            </w:r>
            <w:r w:rsidRPr="00A4103F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6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 xml:space="preserve"># of cobs or heads per </w:t>
            </w:r>
            <w:r>
              <w:rPr>
                <w:sz w:val="20"/>
                <w:szCs w:val="20"/>
              </w:rPr>
              <w:t>1 m</w:t>
            </w:r>
            <w:r w:rsidRPr="00A4103F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60" w:type="dxa"/>
          </w:tcPr>
          <w:p w:rsidR="00686707" w:rsidRPr="0030457B" w:rsidRDefault="00686707" w:rsidP="00B0330F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 xml:space="preserve">Wt. of grain at harvest per </w:t>
            </w:r>
            <w:r>
              <w:rPr>
                <w:sz w:val="20"/>
                <w:szCs w:val="20"/>
              </w:rPr>
              <w:t>1 m</w:t>
            </w:r>
            <w:r w:rsidRPr="00A4103F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40" w:type="dxa"/>
          </w:tcPr>
          <w:p w:rsidR="00686707" w:rsidRPr="0030457B" w:rsidRDefault="00D733AA" w:rsidP="00B03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686707" w:rsidRPr="0030457B">
              <w:rPr>
                <w:sz w:val="20"/>
                <w:szCs w:val="20"/>
              </w:rPr>
              <w:t xml:space="preserve">t. of grain </w:t>
            </w:r>
            <w:r>
              <w:rPr>
                <w:sz w:val="20"/>
                <w:szCs w:val="20"/>
              </w:rPr>
              <w:t xml:space="preserve">after drying </w:t>
            </w:r>
            <w:r w:rsidR="00686707" w:rsidRPr="0030457B">
              <w:rPr>
                <w:sz w:val="20"/>
                <w:szCs w:val="20"/>
              </w:rPr>
              <w:t xml:space="preserve">per </w:t>
            </w:r>
            <w:r w:rsidR="00686707">
              <w:rPr>
                <w:sz w:val="20"/>
                <w:szCs w:val="20"/>
              </w:rPr>
              <w:t>1 m</w:t>
            </w:r>
            <w:r w:rsidR="00686707" w:rsidRPr="00A4103F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40" w:type="dxa"/>
          </w:tcPr>
          <w:p w:rsidR="00686707" w:rsidRPr="0030457B" w:rsidRDefault="00686707" w:rsidP="00B0330F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 xml:space="preserve">Yield, kg </w:t>
            </w:r>
            <w:r>
              <w:rPr>
                <w:sz w:val="20"/>
                <w:szCs w:val="20"/>
              </w:rPr>
              <w:t xml:space="preserve">per ha </w:t>
            </w:r>
            <w:r w:rsidRPr="00CB6E02">
              <w:rPr>
                <w:b/>
                <w:bCs/>
                <w:sz w:val="20"/>
                <w:szCs w:val="20"/>
              </w:rPr>
              <w:t>(2016)</w:t>
            </w:r>
          </w:p>
        </w:tc>
        <w:tc>
          <w:tcPr>
            <w:tcW w:w="1440" w:type="dxa"/>
          </w:tcPr>
          <w:p w:rsidR="00686707" w:rsidRPr="0030457B" w:rsidRDefault="00686707" w:rsidP="00B0330F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>Yield, kg</w:t>
            </w:r>
            <w:r>
              <w:rPr>
                <w:sz w:val="20"/>
                <w:szCs w:val="20"/>
              </w:rPr>
              <w:t xml:space="preserve"> per ha </w:t>
            </w:r>
            <w:r w:rsidRPr="00CB6E02">
              <w:rPr>
                <w:b/>
                <w:bCs/>
                <w:sz w:val="20"/>
                <w:szCs w:val="20"/>
              </w:rPr>
              <w:t>(2015)</w:t>
            </w:r>
          </w:p>
        </w:tc>
      </w:tr>
      <w:tr w:rsidR="00686707" w:rsidRPr="0030457B" w:rsidTr="00933693">
        <w:tc>
          <w:tcPr>
            <w:tcW w:w="1008" w:type="dxa"/>
          </w:tcPr>
          <w:p w:rsidR="00686707" w:rsidRPr="0030457B" w:rsidRDefault="00686707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 xml:space="preserve">Sorghum </w:t>
            </w:r>
          </w:p>
        </w:tc>
        <w:tc>
          <w:tcPr>
            <w:tcW w:w="90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</w:tr>
      <w:tr w:rsidR="00686707" w:rsidRPr="0030457B" w:rsidTr="00933693">
        <w:tc>
          <w:tcPr>
            <w:tcW w:w="1008" w:type="dxa"/>
          </w:tcPr>
          <w:p w:rsidR="00686707" w:rsidRPr="0030457B" w:rsidRDefault="00686707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 xml:space="preserve">Maize </w:t>
            </w:r>
          </w:p>
        </w:tc>
        <w:tc>
          <w:tcPr>
            <w:tcW w:w="90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86707" w:rsidRPr="0030457B" w:rsidRDefault="00686707" w:rsidP="006C6D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86707" w:rsidRPr="0030457B" w:rsidRDefault="00686707" w:rsidP="006C6D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</w:tr>
      <w:tr w:rsidR="00686707" w:rsidRPr="0030457B" w:rsidTr="00933693">
        <w:tc>
          <w:tcPr>
            <w:tcW w:w="1008" w:type="dxa"/>
          </w:tcPr>
          <w:p w:rsidR="00686707" w:rsidRPr="0030457B" w:rsidRDefault="00686707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 xml:space="preserve">F/Millet </w:t>
            </w:r>
          </w:p>
        </w:tc>
        <w:tc>
          <w:tcPr>
            <w:tcW w:w="90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86707" w:rsidRPr="0030457B" w:rsidRDefault="00686707" w:rsidP="006C6D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86707" w:rsidRPr="0030457B" w:rsidRDefault="00686707" w:rsidP="006C6D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</w:tr>
      <w:tr w:rsidR="00686707" w:rsidRPr="0030457B" w:rsidTr="00933693">
        <w:tc>
          <w:tcPr>
            <w:tcW w:w="1008" w:type="dxa"/>
          </w:tcPr>
          <w:p w:rsidR="00686707" w:rsidRPr="0030457B" w:rsidRDefault="00686707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>P/Millet</w:t>
            </w:r>
          </w:p>
        </w:tc>
        <w:tc>
          <w:tcPr>
            <w:tcW w:w="90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86707" w:rsidRPr="0030457B" w:rsidRDefault="00686707" w:rsidP="006C6D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86707" w:rsidRPr="0030457B" w:rsidRDefault="00686707" w:rsidP="006C6D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</w:tr>
      <w:tr w:rsidR="00686707" w:rsidRPr="0030457B" w:rsidTr="00933693">
        <w:tc>
          <w:tcPr>
            <w:tcW w:w="1008" w:type="dxa"/>
          </w:tcPr>
          <w:p w:rsidR="00686707" w:rsidRPr="0030457B" w:rsidRDefault="00686707" w:rsidP="002B2538">
            <w:pPr>
              <w:rPr>
                <w:sz w:val="20"/>
                <w:szCs w:val="20"/>
              </w:rPr>
            </w:pPr>
            <w:proofErr w:type="spellStart"/>
            <w:r w:rsidRPr="0030457B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nuts</w:t>
            </w:r>
            <w:proofErr w:type="spellEnd"/>
          </w:p>
        </w:tc>
        <w:tc>
          <w:tcPr>
            <w:tcW w:w="90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</w:tr>
      <w:tr w:rsidR="00686707" w:rsidRPr="0030457B" w:rsidTr="00933693">
        <w:tc>
          <w:tcPr>
            <w:tcW w:w="1008" w:type="dxa"/>
            <w:tcBorders>
              <w:bottom w:val="single" w:sz="4" w:space="0" w:color="auto"/>
            </w:tcBorders>
          </w:tcPr>
          <w:p w:rsidR="00686707" w:rsidRPr="0030457B" w:rsidRDefault="00686707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>Beans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</w:tr>
      <w:tr w:rsidR="00686707" w:rsidRPr="0030457B" w:rsidTr="00933693">
        <w:trPr>
          <w:trHeight w:val="134"/>
        </w:trPr>
        <w:tc>
          <w:tcPr>
            <w:tcW w:w="1008" w:type="dxa"/>
            <w:shd w:val="clear" w:color="auto" w:fill="DDD9C3" w:themeFill="background2" w:themeFillShade="E6"/>
          </w:tcPr>
          <w:p w:rsidR="00686707" w:rsidRPr="0030457B" w:rsidRDefault="00686707" w:rsidP="006C6D21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DD9C3" w:themeFill="background2" w:themeFillShade="E6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DD9C3" w:themeFill="background2" w:themeFillShade="E6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DDD9C3" w:themeFill="background2" w:themeFillShade="E6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DD9C3" w:themeFill="background2" w:themeFillShade="E6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DD9C3" w:themeFill="background2" w:themeFillShade="E6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686707" w:rsidRPr="0030457B" w:rsidRDefault="00686707" w:rsidP="00E266C3">
            <w:pPr>
              <w:rPr>
                <w:sz w:val="20"/>
                <w:szCs w:val="20"/>
              </w:rPr>
            </w:pPr>
          </w:p>
        </w:tc>
      </w:tr>
      <w:tr w:rsidR="00933693" w:rsidRPr="0030457B" w:rsidTr="00933693">
        <w:tc>
          <w:tcPr>
            <w:tcW w:w="1008" w:type="dxa"/>
          </w:tcPr>
          <w:p w:rsidR="00933693" w:rsidRPr="0030457B" w:rsidRDefault="00933693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>Crop</w:t>
            </w:r>
          </w:p>
        </w:tc>
        <w:tc>
          <w:tcPr>
            <w:tcW w:w="900" w:type="dxa"/>
          </w:tcPr>
          <w:p w:rsidR="00933693" w:rsidRPr="0030457B" w:rsidRDefault="00933693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>Variety</w:t>
            </w:r>
          </w:p>
        </w:tc>
        <w:tc>
          <w:tcPr>
            <w:tcW w:w="900" w:type="dxa"/>
          </w:tcPr>
          <w:p w:rsidR="00933693" w:rsidRPr="0030457B" w:rsidRDefault="00933693" w:rsidP="00EB7776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># of plants</w:t>
            </w:r>
            <w:r>
              <w:rPr>
                <w:sz w:val="20"/>
                <w:szCs w:val="20"/>
              </w:rPr>
              <w:t xml:space="preserve"> per </w:t>
            </w:r>
            <w:r w:rsidRPr="0030457B">
              <w:rPr>
                <w:sz w:val="20"/>
                <w:szCs w:val="20"/>
              </w:rPr>
              <w:t xml:space="preserve">4 </w:t>
            </w:r>
            <w:r>
              <w:rPr>
                <w:sz w:val="20"/>
                <w:szCs w:val="20"/>
              </w:rPr>
              <w:t>m</w:t>
            </w:r>
            <w:r w:rsidRPr="00A4103F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0" w:type="dxa"/>
          </w:tcPr>
          <w:p w:rsidR="00933693" w:rsidRPr="0030457B" w:rsidRDefault="00933693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># of plants per</w:t>
            </w:r>
            <w:r>
              <w:rPr>
                <w:sz w:val="20"/>
                <w:szCs w:val="20"/>
              </w:rPr>
              <w:t xml:space="preserve"> 1</w:t>
            </w:r>
            <w:r w:rsidRPr="003045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</w:t>
            </w:r>
            <w:r w:rsidRPr="00A4103F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60" w:type="dxa"/>
          </w:tcPr>
          <w:p w:rsidR="00933693" w:rsidRPr="0030457B" w:rsidRDefault="00DE1926" w:rsidP="001318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Fresh w</w:t>
            </w:r>
            <w:r w:rsidR="00933693" w:rsidRPr="0030457B">
              <w:rPr>
                <w:sz w:val="20"/>
                <w:szCs w:val="20"/>
              </w:rPr>
              <w:t xml:space="preserve">t. of roots </w:t>
            </w:r>
            <w:r w:rsidR="00933693">
              <w:rPr>
                <w:sz w:val="20"/>
                <w:szCs w:val="20"/>
              </w:rPr>
              <w:t xml:space="preserve">(kg </w:t>
            </w:r>
            <w:r w:rsidR="00933693" w:rsidRPr="0030457B">
              <w:rPr>
                <w:sz w:val="20"/>
                <w:szCs w:val="20"/>
              </w:rPr>
              <w:t>per plant</w:t>
            </w:r>
            <w:r w:rsidR="00933693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933693" w:rsidRPr="0030457B" w:rsidRDefault="00933693" w:rsidP="00B03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 of plants per ha</w:t>
            </w:r>
          </w:p>
        </w:tc>
        <w:tc>
          <w:tcPr>
            <w:tcW w:w="1440" w:type="dxa"/>
          </w:tcPr>
          <w:p w:rsidR="00933693" w:rsidRPr="0030457B" w:rsidRDefault="00933693" w:rsidP="006C6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Yield, fresh weigh</w:t>
            </w:r>
            <w:r w:rsidRPr="0030457B">
              <w:rPr>
                <w:sz w:val="20"/>
                <w:szCs w:val="20"/>
              </w:rPr>
              <w:t xml:space="preserve">, kg </w:t>
            </w:r>
            <w:r>
              <w:rPr>
                <w:sz w:val="20"/>
                <w:szCs w:val="20"/>
              </w:rPr>
              <w:t>per ha</w:t>
            </w:r>
            <w:r w:rsidRPr="0030457B">
              <w:rPr>
                <w:sz w:val="20"/>
                <w:szCs w:val="20"/>
              </w:rPr>
              <w:t xml:space="preserve"> (2016)</w:t>
            </w:r>
          </w:p>
        </w:tc>
        <w:tc>
          <w:tcPr>
            <w:tcW w:w="1440" w:type="dxa"/>
          </w:tcPr>
          <w:p w:rsidR="00933693" w:rsidRPr="0030457B" w:rsidRDefault="00933693" w:rsidP="009336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Yield, fresh weigh</w:t>
            </w:r>
            <w:r w:rsidRPr="0030457B">
              <w:rPr>
                <w:sz w:val="20"/>
                <w:szCs w:val="20"/>
              </w:rPr>
              <w:t xml:space="preserve">, kg </w:t>
            </w:r>
            <w:r>
              <w:rPr>
                <w:sz w:val="20"/>
                <w:szCs w:val="20"/>
              </w:rPr>
              <w:t>per ha</w:t>
            </w:r>
            <w:r w:rsidRPr="0030457B">
              <w:rPr>
                <w:sz w:val="20"/>
                <w:szCs w:val="20"/>
              </w:rPr>
              <w:t xml:space="preserve"> (201</w:t>
            </w:r>
            <w:r>
              <w:rPr>
                <w:sz w:val="20"/>
                <w:szCs w:val="20"/>
              </w:rPr>
              <w:t>5</w:t>
            </w:r>
            <w:r w:rsidRPr="0030457B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933693" w:rsidRPr="0030457B" w:rsidRDefault="00933693" w:rsidP="00C72C28">
            <w:pPr>
              <w:rPr>
                <w:sz w:val="20"/>
                <w:szCs w:val="20"/>
              </w:rPr>
            </w:pPr>
          </w:p>
        </w:tc>
      </w:tr>
      <w:tr w:rsidR="00C72C28" w:rsidRPr="0030457B" w:rsidTr="00933693">
        <w:trPr>
          <w:trHeight w:val="386"/>
        </w:trPr>
        <w:tc>
          <w:tcPr>
            <w:tcW w:w="1008" w:type="dxa"/>
          </w:tcPr>
          <w:p w:rsidR="00C72C28" w:rsidRPr="0030457B" w:rsidRDefault="00C72C28" w:rsidP="006C6D21">
            <w:pPr>
              <w:rPr>
                <w:sz w:val="20"/>
                <w:szCs w:val="20"/>
              </w:rPr>
            </w:pPr>
            <w:r w:rsidRPr="0030457B">
              <w:rPr>
                <w:sz w:val="20"/>
                <w:szCs w:val="20"/>
              </w:rPr>
              <w:t xml:space="preserve">Cassava </w:t>
            </w:r>
          </w:p>
        </w:tc>
        <w:tc>
          <w:tcPr>
            <w:tcW w:w="900" w:type="dxa"/>
          </w:tcPr>
          <w:p w:rsidR="00C72C28" w:rsidRPr="0030457B" w:rsidRDefault="00C72C28" w:rsidP="00E266C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C72C28" w:rsidRPr="0030457B" w:rsidRDefault="00C72C28" w:rsidP="00E266C3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C72C28" w:rsidRPr="0030457B" w:rsidRDefault="00C72C28" w:rsidP="00E266C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C72C28" w:rsidRPr="0030457B" w:rsidRDefault="00C72C28" w:rsidP="00E266C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C72C28" w:rsidRPr="0030457B" w:rsidRDefault="00C72C28" w:rsidP="00E266C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C72C28" w:rsidRPr="0030457B" w:rsidRDefault="00C72C28" w:rsidP="00E266C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C72C28" w:rsidRPr="0030457B" w:rsidRDefault="00C72C28" w:rsidP="00E266C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:rsidR="00C72C28" w:rsidRPr="0030457B" w:rsidRDefault="00C72C28" w:rsidP="00E266C3">
            <w:pPr>
              <w:rPr>
                <w:sz w:val="20"/>
                <w:szCs w:val="20"/>
              </w:rPr>
            </w:pPr>
          </w:p>
        </w:tc>
      </w:tr>
    </w:tbl>
    <w:p w:rsidR="00ED7C2D" w:rsidRPr="00B36EB0" w:rsidRDefault="00671AD4" w:rsidP="00E266C3">
      <w:pPr>
        <w:rPr>
          <w:sz w:val="18"/>
          <w:szCs w:val="18"/>
        </w:rPr>
      </w:pPr>
      <w:r w:rsidRPr="00B36EB0">
        <w:rPr>
          <w:b/>
          <w:bCs/>
          <w:sz w:val="18"/>
          <w:szCs w:val="18"/>
          <w:u w:val="single"/>
        </w:rPr>
        <w:t>N.B:</w:t>
      </w:r>
      <w:r w:rsidRPr="00B36EB0">
        <w:rPr>
          <w:sz w:val="18"/>
          <w:szCs w:val="18"/>
        </w:rPr>
        <w:t xml:space="preserve"> Additional qualitative information can be collected as per the cropping calendar and monthly work plan of the CCMC </w:t>
      </w:r>
    </w:p>
    <w:p w:rsidR="00525F29" w:rsidRDefault="00525F29" w:rsidP="00E266C3">
      <w:pPr>
        <w:rPr>
          <w:sz w:val="20"/>
          <w:szCs w:val="20"/>
        </w:rPr>
      </w:pPr>
    </w:p>
    <w:p w:rsidR="001A0DD6" w:rsidRDefault="001A0DD6" w:rsidP="00E266C3">
      <w:pPr>
        <w:rPr>
          <w:sz w:val="20"/>
          <w:szCs w:val="20"/>
        </w:rPr>
      </w:pPr>
    </w:p>
    <w:p w:rsidR="001A0DD6" w:rsidRPr="00671AD4" w:rsidRDefault="001A0DD6" w:rsidP="00E266C3">
      <w:pPr>
        <w:rPr>
          <w:sz w:val="20"/>
          <w:szCs w:val="20"/>
        </w:rPr>
      </w:pPr>
    </w:p>
    <w:sectPr w:rsidR="001A0DD6" w:rsidRPr="00671AD4" w:rsidSect="007008D5">
      <w:pgSz w:w="11907" w:h="16840" w:code="9"/>
      <w:pgMar w:top="720" w:right="720" w:bottom="63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509E2"/>
    <w:multiLevelType w:val="hybridMultilevel"/>
    <w:tmpl w:val="9EE8B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C838E2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EastAsia" w:hAnsi="Times New Roman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7C3"/>
    <w:rsid w:val="00010EA5"/>
    <w:rsid w:val="0001757D"/>
    <w:rsid w:val="00021C38"/>
    <w:rsid w:val="000E4A4C"/>
    <w:rsid w:val="0013187A"/>
    <w:rsid w:val="001467DA"/>
    <w:rsid w:val="00187FE8"/>
    <w:rsid w:val="001A0DD6"/>
    <w:rsid w:val="0022317E"/>
    <w:rsid w:val="00287406"/>
    <w:rsid w:val="002B2538"/>
    <w:rsid w:val="0030457B"/>
    <w:rsid w:val="00334860"/>
    <w:rsid w:val="00356BBF"/>
    <w:rsid w:val="00362F2A"/>
    <w:rsid w:val="00373580"/>
    <w:rsid w:val="00375435"/>
    <w:rsid w:val="003A2ACD"/>
    <w:rsid w:val="003B06F2"/>
    <w:rsid w:val="003F6B42"/>
    <w:rsid w:val="00435F48"/>
    <w:rsid w:val="0049340A"/>
    <w:rsid w:val="005114E3"/>
    <w:rsid w:val="00525F29"/>
    <w:rsid w:val="00541585"/>
    <w:rsid w:val="00564465"/>
    <w:rsid w:val="00565812"/>
    <w:rsid w:val="00587970"/>
    <w:rsid w:val="005A0217"/>
    <w:rsid w:val="005A56E0"/>
    <w:rsid w:val="005D0A60"/>
    <w:rsid w:val="005E0F11"/>
    <w:rsid w:val="005F6A82"/>
    <w:rsid w:val="00627CBA"/>
    <w:rsid w:val="00671AD4"/>
    <w:rsid w:val="006737E6"/>
    <w:rsid w:val="00686707"/>
    <w:rsid w:val="0069317A"/>
    <w:rsid w:val="00696335"/>
    <w:rsid w:val="006B14F3"/>
    <w:rsid w:val="006D1B2C"/>
    <w:rsid w:val="007008D5"/>
    <w:rsid w:val="0070129C"/>
    <w:rsid w:val="00726B92"/>
    <w:rsid w:val="00732A7A"/>
    <w:rsid w:val="007B257B"/>
    <w:rsid w:val="00831B2C"/>
    <w:rsid w:val="00831D5F"/>
    <w:rsid w:val="00881D8C"/>
    <w:rsid w:val="00893E16"/>
    <w:rsid w:val="008A1311"/>
    <w:rsid w:val="008B67C3"/>
    <w:rsid w:val="00933693"/>
    <w:rsid w:val="00953568"/>
    <w:rsid w:val="009634F5"/>
    <w:rsid w:val="009A4ECB"/>
    <w:rsid w:val="009C087B"/>
    <w:rsid w:val="009E3A83"/>
    <w:rsid w:val="00A2585B"/>
    <w:rsid w:val="00A26AA5"/>
    <w:rsid w:val="00A4103F"/>
    <w:rsid w:val="00A42561"/>
    <w:rsid w:val="00A820CD"/>
    <w:rsid w:val="00B254C2"/>
    <w:rsid w:val="00B36EB0"/>
    <w:rsid w:val="00B4550B"/>
    <w:rsid w:val="00B61353"/>
    <w:rsid w:val="00B92B02"/>
    <w:rsid w:val="00BE291B"/>
    <w:rsid w:val="00C033CD"/>
    <w:rsid w:val="00C35AF9"/>
    <w:rsid w:val="00C55C79"/>
    <w:rsid w:val="00C72C28"/>
    <w:rsid w:val="00C76110"/>
    <w:rsid w:val="00CB6E02"/>
    <w:rsid w:val="00CC3955"/>
    <w:rsid w:val="00CC646E"/>
    <w:rsid w:val="00CD5C7F"/>
    <w:rsid w:val="00CE2676"/>
    <w:rsid w:val="00D62CEE"/>
    <w:rsid w:val="00D733AA"/>
    <w:rsid w:val="00D76822"/>
    <w:rsid w:val="00DA44D1"/>
    <w:rsid w:val="00DE1926"/>
    <w:rsid w:val="00DF5EC5"/>
    <w:rsid w:val="00E266C3"/>
    <w:rsid w:val="00E33E29"/>
    <w:rsid w:val="00EB7776"/>
    <w:rsid w:val="00ED7C2D"/>
    <w:rsid w:val="00F97BB7"/>
    <w:rsid w:val="00FE3A50"/>
    <w:rsid w:val="00FE725C"/>
    <w:rsid w:val="00FF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table" w:styleId="TableGrid">
    <w:name w:val="Table Grid"/>
    <w:basedOn w:val="TableNormal"/>
    <w:uiPriority w:val="59"/>
    <w:rsid w:val="00C033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33CD"/>
    <w:pPr>
      <w:ind w:left="720"/>
      <w:contextualSpacing/>
    </w:pPr>
  </w:style>
  <w:style w:type="paragraph" w:styleId="NoSpacing">
    <w:name w:val="No Spacing"/>
    <w:uiPriority w:val="1"/>
    <w:qFormat/>
    <w:rsid w:val="00362F2A"/>
    <w:pPr>
      <w:spacing w:after="0" w:line="240" w:lineRule="auto"/>
    </w:pPr>
    <w:rPr>
      <w:rFonts w:ascii="Times New Roman" w:hAnsi="Times New Roman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table" w:styleId="TableGrid">
    <w:name w:val="Table Grid"/>
    <w:basedOn w:val="TableNormal"/>
    <w:uiPriority w:val="59"/>
    <w:rsid w:val="00C033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33CD"/>
    <w:pPr>
      <w:ind w:left="720"/>
      <w:contextualSpacing/>
    </w:pPr>
  </w:style>
  <w:style w:type="paragraph" w:styleId="NoSpacing">
    <w:name w:val="No Spacing"/>
    <w:uiPriority w:val="1"/>
    <w:qFormat/>
    <w:rsid w:val="00362F2A"/>
    <w:pPr>
      <w:spacing w:after="0" w:line="240" w:lineRule="auto"/>
    </w:pPr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92EB2-73C5-4B33-9AF3-C8A6BA254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Wondimagegne Shiferaw</dc:creator>
  <cp:lastModifiedBy>Wondimagegne Shiferaw</cp:lastModifiedBy>
  <cp:revision>9</cp:revision>
  <dcterms:created xsi:type="dcterms:W3CDTF">2016-04-25T14:37:00Z</dcterms:created>
  <dcterms:modified xsi:type="dcterms:W3CDTF">2016-04-25T19:37:00Z</dcterms:modified>
</cp:coreProperties>
</file>